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C37" w:rsidRPr="00823836" w:rsidRDefault="00135C37" w:rsidP="006C3969">
      <w:pPr>
        <w:spacing w:after="0" w:line="360" w:lineRule="auto"/>
        <w:jc w:val="both"/>
        <w:rPr>
          <w:rFonts w:ascii="Times New Roman" w:eastAsia="Courier New" w:hAnsi="Times New Roman" w:cs="Times New Roman"/>
          <w:b/>
          <w:iCs/>
          <w:color w:val="000000" w:themeColor="text1"/>
          <w:sz w:val="24"/>
          <w:szCs w:val="24"/>
          <w:lang w:val="ru-RU" w:eastAsia="bg-BG"/>
        </w:rPr>
      </w:pPr>
    </w:p>
    <w:p w:rsidR="00135C37" w:rsidRPr="00823836" w:rsidRDefault="00135C37" w:rsidP="006C3969">
      <w:pPr>
        <w:widowControl w:val="0"/>
        <w:spacing w:after="0" w:line="360" w:lineRule="auto"/>
        <w:rPr>
          <w:rFonts w:ascii="Times New Roman" w:eastAsia="Calibri" w:hAnsi="Times New Roman" w:cs="Times New Roman"/>
          <w:b/>
          <w:sz w:val="24"/>
          <w:szCs w:val="24"/>
          <w:lang w:eastAsia="bg-BG"/>
        </w:rPr>
      </w:pPr>
      <w:r w:rsidRPr="00823836">
        <w:rPr>
          <w:rFonts w:ascii="Times New Roman" w:eastAsia="Calibri" w:hAnsi="Times New Roman" w:cs="Times New Roman"/>
          <w:b/>
          <w:sz w:val="24"/>
          <w:szCs w:val="24"/>
          <w:lang w:eastAsia="bg-BG"/>
        </w:rPr>
        <w:t xml:space="preserve">ВЪЗЛОЖИТЕЛ:  </w:t>
      </w:r>
    </w:p>
    <w:p w:rsidR="00135C37" w:rsidRPr="00823836" w:rsidRDefault="00135C37" w:rsidP="006C3969">
      <w:pPr>
        <w:widowControl w:val="0"/>
        <w:spacing w:before="200" w:after="0" w:line="360" w:lineRule="auto"/>
        <w:jc w:val="both"/>
        <w:outlineLvl w:val="0"/>
        <w:rPr>
          <w:rFonts w:ascii="Times New Roman" w:eastAsia="Calibri" w:hAnsi="Times New Roman" w:cs="Times New Roman"/>
          <w:b/>
          <w:sz w:val="24"/>
          <w:szCs w:val="24"/>
          <w:lang w:eastAsia="bg-BG"/>
        </w:rPr>
      </w:pPr>
      <w:r w:rsidRPr="00823836">
        <w:rPr>
          <w:rFonts w:ascii="Times New Roman" w:eastAsia="Calibri" w:hAnsi="Times New Roman" w:cs="Times New Roman"/>
          <w:b/>
          <w:sz w:val="24"/>
          <w:szCs w:val="24"/>
          <w:lang w:eastAsia="bg-BG"/>
        </w:rPr>
        <w:t>ИЗПЪЛНИТЕЛ:</w:t>
      </w:r>
    </w:p>
    <w:p w:rsidR="00135C37" w:rsidRPr="00823836" w:rsidRDefault="00135C37" w:rsidP="006C3969">
      <w:pPr>
        <w:widowControl w:val="0"/>
        <w:spacing w:after="0" w:line="360" w:lineRule="auto"/>
        <w:jc w:val="center"/>
        <w:outlineLvl w:val="0"/>
        <w:rPr>
          <w:rFonts w:ascii="Times New Roman" w:eastAsia="Calibri" w:hAnsi="Times New Roman" w:cs="Times New Roman"/>
          <w:b/>
          <w:sz w:val="24"/>
          <w:szCs w:val="24"/>
          <w:lang w:eastAsia="bg-BG"/>
        </w:rPr>
      </w:pPr>
    </w:p>
    <w:p w:rsidR="00135C37" w:rsidRPr="00823836" w:rsidRDefault="00135C37" w:rsidP="006C3969">
      <w:pPr>
        <w:widowControl w:val="0"/>
        <w:spacing w:after="0" w:line="360" w:lineRule="auto"/>
        <w:jc w:val="center"/>
        <w:outlineLvl w:val="0"/>
        <w:rPr>
          <w:rFonts w:ascii="Times New Roman" w:eastAsia="Calibri" w:hAnsi="Times New Roman" w:cs="Times New Roman"/>
          <w:sz w:val="24"/>
          <w:szCs w:val="24"/>
          <w:lang w:eastAsia="bg-BG"/>
        </w:rPr>
      </w:pPr>
      <w:r w:rsidRPr="00823836">
        <w:rPr>
          <w:rFonts w:ascii="Times New Roman" w:eastAsia="Calibri" w:hAnsi="Times New Roman" w:cs="Times New Roman"/>
          <w:b/>
          <w:sz w:val="24"/>
          <w:szCs w:val="24"/>
          <w:lang w:eastAsia="bg-BG"/>
        </w:rPr>
        <w:t>Д О Г О В О Р (проект)</w:t>
      </w:r>
    </w:p>
    <w:p w:rsidR="00135C37" w:rsidRPr="00823836" w:rsidRDefault="00135C37" w:rsidP="006C3969">
      <w:pPr>
        <w:widowControl w:val="0"/>
        <w:spacing w:after="0" w:line="360" w:lineRule="auto"/>
        <w:jc w:val="center"/>
        <w:rPr>
          <w:rFonts w:ascii="Times New Roman" w:eastAsia="Calibri" w:hAnsi="Times New Roman" w:cs="Times New Roman"/>
          <w:b/>
          <w:sz w:val="24"/>
          <w:szCs w:val="24"/>
          <w:lang w:eastAsia="bg-BG"/>
        </w:rPr>
      </w:pPr>
    </w:p>
    <w:p w:rsidR="00135C37" w:rsidRPr="00823836" w:rsidRDefault="00135C37" w:rsidP="006C3969">
      <w:pPr>
        <w:widowControl w:val="0"/>
        <w:spacing w:after="0" w:line="360" w:lineRule="auto"/>
        <w:jc w:val="center"/>
        <w:rPr>
          <w:rFonts w:ascii="Times New Roman" w:eastAsia="Calibri" w:hAnsi="Times New Roman" w:cs="Times New Roman"/>
          <w:b/>
          <w:sz w:val="24"/>
          <w:szCs w:val="24"/>
          <w:lang w:eastAsia="bg-BG"/>
        </w:rPr>
      </w:pPr>
      <w:r w:rsidRPr="00823836">
        <w:rPr>
          <w:rFonts w:ascii="Times New Roman" w:eastAsia="Calibri" w:hAnsi="Times New Roman" w:cs="Times New Roman"/>
          <w:sz w:val="24"/>
          <w:szCs w:val="24"/>
          <w:lang w:eastAsia="bg-BG"/>
        </w:rPr>
        <w:t xml:space="preserve">ЗА ИЗПЪЛНЕНИЕ НА </w:t>
      </w:r>
      <w:r w:rsidRPr="00823836">
        <w:rPr>
          <w:rFonts w:ascii="Times New Roman" w:eastAsia="Calibri" w:hAnsi="Times New Roman" w:cs="Times New Roman"/>
          <w:b/>
          <w:sz w:val="24"/>
          <w:szCs w:val="24"/>
          <w:lang w:eastAsia="bg-BG"/>
        </w:rPr>
        <w:t>„</w:t>
      </w:r>
      <w:r w:rsidR="00C1024B" w:rsidRPr="00823836">
        <w:rPr>
          <w:rFonts w:ascii="Times New Roman" w:eastAsia="Times New Roman" w:hAnsi="Times New Roman" w:cs="Times New Roman"/>
          <w:b/>
          <w:sz w:val="24"/>
          <w:szCs w:val="24"/>
          <w:lang w:eastAsia="bg-BG"/>
        </w:rPr>
        <w:t>Благоустрояване, строителство,</w:t>
      </w:r>
      <w:r w:rsidR="00C1024B" w:rsidRPr="00823836">
        <w:rPr>
          <w:rFonts w:ascii="Times New Roman" w:eastAsia="Times New Roman" w:hAnsi="Times New Roman" w:cs="Times New Roman"/>
          <w:b/>
          <w:sz w:val="24"/>
          <w:szCs w:val="24"/>
          <w:lang w:val="en-US" w:eastAsia="bg-BG"/>
        </w:rPr>
        <w:t xml:space="preserve"> </w:t>
      </w:r>
      <w:r w:rsidR="00C1024B" w:rsidRPr="00823836">
        <w:rPr>
          <w:rFonts w:ascii="Times New Roman" w:eastAsia="Times New Roman" w:hAnsi="Times New Roman" w:cs="Times New Roman"/>
          <w:b/>
          <w:sz w:val="24"/>
          <w:szCs w:val="24"/>
          <w:lang w:eastAsia="bg-BG"/>
        </w:rPr>
        <w:t>основен ремонт, реконструкция,  рехабилитация и текущ</w:t>
      </w:r>
      <w:r w:rsidR="00C1024B" w:rsidRPr="00823836">
        <w:rPr>
          <w:rFonts w:ascii="Times New Roman" w:eastAsia="Times New Roman" w:hAnsi="Times New Roman" w:cs="Times New Roman"/>
          <w:b/>
          <w:sz w:val="24"/>
          <w:szCs w:val="24"/>
          <w:lang w:val="en-US" w:eastAsia="bg-BG"/>
        </w:rPr>
        <w:t xml:space="preserve"> ремонт </w:t>
      </w:r>
      <w:r w:rsidR="00C1024B" w:rsidRPr="00823836">
        <w:rPr>
          <w:rFonts w:ascii="Times New Roman" w:eastAsia="Times New Roman" w:hAnsi="Times New Roman" w:cs="Times New Roman"/>
          <w:b/>
          <w:sz w:val="24"/>
          <w:szCs w:val="24"/>
          <w:lang w:eastAsia="bg-BG"/>
        </w:rPr>
        <w:t>на междублокови пространства, детски и спортни площадки/комплекси и елементите на прилежащата техническа инфраструктура за нуждите на Община град Добрич</w:t>
      </w:r>
      <w:r w:rsidRPr="00823836">
        <w:rPr>
          <w:rFonts w:ascii="Times New Roman" w:eastAsia="Calibri" w:hAnsi="Times New Roman" w:cs="Times New Roman"/>
          <w:b/>
          <w:sz w:val="24"/>
          <w:szCs w:val="24"/>
          <w:lang w:eastAsia="bg-BG"/>
        </w:rPr>
        <w:t>“</w:t>
      </w:r>
    </w:p>
    <w:p w:rsidR="004F0AAA" w:rsidRDefault="004F0AAA" w:rsidP="004F0AAA">
      <w:pPr>
        <w:tabs>
          <w:tab w:val="left" w:pos="993"/>
        </w:tabs>
        <w:spacing w:after="0" w:line="360" w:lineRule="auto"/>
        <w:ind w:firstLine="567"/>
        <w:jc w:val="center"/>
        <w:rPr>
          <w:rFonts w:ascii="Times New Roman" w:eastAsia="Calibri" w:hAnsi="Times New Roman" w:cs="Times New Roman"/>
          <w:b/>
          <w:sz w:val="24"/>
          <w:szCs w:val="24"/>
        </w:rPr>
      </w:pPr>
    </w:p>
    <w:p w:rsidR="004F0AAA" w:rsidRPr="00352C62" w:rsidRDefault="004F0AAA" w:rsidP="004F0AAA">
      <w:pPr>
        <w:tabs>
          <w:tab w:val="left" w:pos="993"/>
        </w:tabs>
        <w:spacing w:after="0" w:line="36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За </w:t>
      </w:r>
      <w:r w:rsidR="00AE00D8">
        <w:rPr>
          <w:rFonts w:ascii="Times New Roman" w:eastAsia="Calibri" w:hAnsi="Times New Roman" w:cs="Times New Roman"/>
          <w:b/>
          <w:sz w:val="24"/>
          <w:szCs w:val="24"/>
        </w:rPr>
        <w:t xml:space="preserve">обект </w:t>
      </w:r>
      <w:r w:rsidRPr="00D410F5">
        <w:rPr>
          <w:rFonts w:ascii="Times New Roman" w:eastAsia="Calibri" w:hAnsi="Times New Roman" w:cs="Times New Roman"/>
          <w:b/>
          <w:sz w:val="24"/>
          <w:szCs w:val="24"/>
        </w:rPr>
        <w:t>„Аварийно възстановяване на подпорна стена, находяща се между гаражни клетки към бл. 26 в жк „Дружба III”, гр. Добрич“</w:t>
      </w:r>
    </w:p>
    <w:p w:rsidR="00135C37" w:rsidRDefault="00135C37" w:rsidP="006C3969">
      <w:pPr>
        <w:widowControl w:val="0"/>
        <w:spacing w:after="0" w:line="360" w:lineRule="auto"/>
        <w:jc w:val="center"/>
        <w:rPr>
          <w:rFonts w:ascii="Times New Roman" w:eastAsia="Calibri" w:hAnsi="Times New Roman" w:cs="Times New Roman"/>
          <w:sz w:val="24"/>
          <w:szCs w:val="24"/>
          <w:lang w:eastAsia="bg-BG"/>
        </w:rPr>
      </w:pPr>
    </w:p>
    <w:p w:rsidR="004F0AAA" w:rsidRPr="00823836" w:rsidRDefault="004F0AAA" w:rsidP="006C3969">
      <w:pPr>
        <w:widowControl w:val="0"/>
        <w:spacing w:after="0" w:line="360" w:lineRule="auto"/>
        <w:jc w:val="center"/>
        <w:rPr>
          <w:rFonts w:ascii="Times New Roman" w:eastAsia="Calibri" w:hAnsi="Times New Roman" w:cs="Times New Roman"/>
          <w:sz w:val="24"/>
          <w:szCs w:val="24"/>
          <w:lang w:eastAsia="bg-BG"/>
        </w:rPr>
      </w:pPr>
    </w:p>
    <w:p w:rsidR="00135C37" w:rsidRPr="004F0AAA" w:rsidRDefault="00135C37" w:rsidP="004F0AAA">
      <w:pPr>
        <w:tabs>
          <w:tab w:val="left" w:pos="993"/>
        </w:tabs>
        <w:spacing w:after="0" w:line="360" w:lineRule="auto"/>
        <w:ind w:firstLine="567"/>
        <w:jc w:val="both"/>
        <w:rPr>
          <w:rFonts w:ascii="Times New Roman" w:eastAsia="Calibri" w:hAnsi="Times New Roman" w:cs="Times New Roman"/>
          <w:b/>
          <w:sz w:val="24"/>
          <w:szCs w:val="24"/>
        </w:rPr>
      </w:pPr>
      <w:r w:rsidRPr="00823836">
        <w:rPr>
          <w:rFonts w:ascii="Times New Roman" w:eastAsia="Calibri" w:hAnsi="Times New Roman" w:cs="Times New Roman"/>
          <w:b/>
          <w:sz w:val="24"/>
          <w:szCs w:val="24"/>
          <w:lang w:eastAsia="bg-BG"/>
        </w:rPr>
        <w:t xml:space="preserve"> </w:t>
      </w:r>
      <w:r w:rsidRPr="00823836">
        <w:rPr>
          <w:rFonts w:ascii="Times New Roman" w:eastAsia="Calibri" w:hAnsi="Times New Roman" w:cs="Times New Roman"/>
          <w:sz w:val="24"/>
          <w:szCs w:val="24"/>
          <w:lang w:eastAsia="bg-BG"/>
        </w:rPr>
        <w:t>Днес, .................</w:t>
      </w:r>
      <w:r w:rsidR="00CB20AC">
        <w:rPr>
          <w:rFonts w:ascii="Times New Roman" w:eastAsia="Calibri" w:hAnsi="Times New Roman" w:cs="Times New Roman"/>
          <w:sz w:val="24"/>
          <w:szCs w:val="24"/>
          <w:lang w:eastAsia="bg-BG"/>
        </w:rPr>
        <w:t>...... г.</w:t>
      </w:r>
      <w:r w:rsidRPr="00823836">
        <w:rPr>
          <w:rFonts w:ascii="Times New Roman" w:eastAsia="Calibri" w:hAnsi="Times New Roman" w:cs="Times New Roman"/>
          <w:sz w:val="24"/>
          <w:szCs w:val="24"/>
          <w:lang w:eastAsia="bg-BG"/>
        </w:rPr>
        <w:t xml:space="preserve"> във град </w:t>
      </w:r>
      <w:r w:rsidR="00CB20AC">
        <w:rPr>
          <w:rFonts w:ascii="Times New Roman" w:eastAsia="Calibri" w:hAnsi="Times New Roman" w:cs="Times New Roman"/>
          <w:sz w:val="24"/>
          <w:szCs w:val="24"/>
          <w:lang w:eastAsia="bg-BG"/>
        </w:rPr>
        <w:t>Добрич</w:t>
      </w:r>
      <w:r w:rsidRPr="00823836">
        <w:rPr>
          <w:rFonts w:ascii="Times New Roman" w:eastAsia="Calibri" w:hAnsi="Times New Roman" w:cs="Times New Roman"/>
          <w:sz w:val="24"/>
          <w:szCs w:val="24"/>
          <w:lang w:eastAsia="bg-BG"/>
        </w:rPr>
        <w:t xml:space="preserve"> на основание </w:t>
      </w:r>
      <w:r w:rsidRPr="00823836">
        <w:rPr>
          <w:rFonts w:ascii="Times New Roman" w:eastAsia="SimSun" w:hAnsi="Times New Roman" w:cs="Times New Roman"/>
          <w:sz w:val="24"/>
          <w:szCs w:val="24"/>
          <w:lang w:eastAsia="bg-BG"/>
        </w:rPr>
        <w:t xml:space="preserve">чл. </w:t>
      </w:r>
      <w:r w:rsidRPr="00823836">
        <w:rPr>
          <w:rFonts w:ascii="Times New Roman" w:eastAsia="SimSun" w:hAnsi="Times New Roman" w:cs="Times New Roman"/>
          <w:sz w:val="24"/>
          <w:szCs w:val="24"/>
          <w:lang w:val="en-US" w:eastAsia="bg-BG"/>
        </w:rPr>
        <w:t>112</w:t>
      </w:r>
      <w:r w:rsidRPr="00823836">
        <w:rPr>
          <w:rFonts w:ascii="Times New Roman" w:eastAsia="SimSun" w:hAnsi="Times New Roman" w:cs="Times New Roman"/>
          <w:sz w:val="24"/>
          <w:szCs w:val="24"/>
          <w:lang w:eastAsia="bg-BG"/>
        </w:rPr>
        <w:t xml:space="preserve">, ал. </w:t>
      </w:r>
      <w:r w:rsidRPr="00823836">
        <w:rPr>
          <w:rFonts w:ascii="Times New Roman" w:eastAsia="SimSun" w:hAnsi="Times New Roman" w:cs="Times New Roman"/>
          <w:sz w:val="24"/>
          <w:szCs w:val="24"/>
          <w:lang w:val="en-US" w:eastAsia="bg-BG"/>
        </w:rPr>
        <w:t>6</w:t>
      </w:r>
      <w:r w:rsidRPr="00823836">
        <w:rPr>
          <w:rFonts w:ascii="Times New Roman" w:eastAsia="SimSun" w:hAnsi="Times New Roman" w:cs="Times New Roman"/>
          <w:sz w:val="24"/>
          <w:szCs w:val="24"/>
          <w:lang w:eastAsia="bg-BG"/>
        </w:rPr>
        <w:t xml:space="preserve"> от Закона за обществените поръчки (ЗОП) и проведена процедура за възлагане на обществена поръчка</w:t>
      </w:r>
      <w:r w:rsidRPr="00823836">
        <w:rPr>
          <w:rFonts w:ascii="Times New Roman" w:eastAsia="Calibri" w:hAnsi="Times New Roman" w:cs="Times New Roman"/>
          <w:sz w:val="24"/>
          <w:szCs w:val="24"/>
          <w:lang w:eastAsia="bg-BG"/>
        </w:rPr>
        <w:t xml:space="preserve">, </w:t>
      </w:r>
      <w:r w:rsidRPr="00823836">
        <w:rPr>
          <w:rFonts w:ascii="Times New Roman" w:eastAsia="SimSun" w:hAnsi="Times New Roman" w:cs="Times New Roman"/>
          <w:sz w:val="24"/>
          <w:szCs w:val="24"/>
          <w:lang w:eastAsia="bg-BG"/>
        </w:rPr>
        <w:t>открита на основание чл. 1</w:t>
      </w:r>
      <w:r w:rsidRPr="00823836">
        <w:rPr>
          <w:rFonts w:ascii="Times New Roman" w:eastAsia="SimSun" w:hAnsi="Times New Roman" w:cs="Times New Roman"/>
          <w:sz w:val="24"/>
          <w:szCs w:val="24"/>
          <w:lang w:val="en-US" w:eastAsia="bg-BG"/>
        </w:rPr>
        <w:t>8</w:t>
      </w:r>
      <w:r w:rsidRPr="00823836">
        <w:rPr>
          <w:rFonts w:ascii="Times New Roman" w:eastAsia="SimSun" w:hAnsi="Times New Roman" w:cs="Times New Roman"/>
          <w:sz w:val="24"/>
          <w:szCs w:val="24"/>
          <w:lang w:eastAsia="bg-BG"/>
        </w:rPr>
        <w:t xml:space="preserve">, ал. </w:t>
      </w:r>
      <w:r w:rsidRPr="00823836">
        <w:rPr>
          <w:rFonts w:ascii="Times New Roman" w:eastAsia="SimSun" w:hAnsi="Times New Roman" w:cs="Times New Roman"/>
          <w:sz w:val="24"/>
          <w:szCs w:val="24"/>
          <w:lang w:val="en-US" w:eastAsia="bg-BG"/>
        </w:rPr>
        <w:t xml:space="preserve">1, </w:t>
      </w:r>
      <w:r w:rsidRPr="00823836">
        <w:rPr>
          <w:rFonts w:ascii="Times New Roman" w:eastAsia="SimSun" w:hAnsi="Times New Roman" w:cs="Times New Roman"/>
          <w:sz w:val="24"/>
          <w:szCs w:val="24"/>
          <w:lang w:eastAsia="bg-BG"/>
        </w:rPr>
        <w:t xml:space="preserve">т.1 от ЗОП, </w:t>
      </w:r>
      <w:r w:rsidRPr="00823836">
        <w:rPr>
          <w:rFonts w:ascii="Times New Roman" w:eastAsia="Calibri" w:hAnsi="Times New Roman" w:cs="Times New Roman"/>
          <w:sz w:val="24"/>
          <w:szCs w:val="24"/>
          <w:lang w:eastAsia="bg-BG"/>
        </w:rPr>
        <w:t xml:space="preserve">открита процедура за сключване на рамково споразумение за възлагане на обществена поръчка с предмет </w:t>
      </w:r>
      <w:r w:rsidR="00A43423" w:rsidRPr="00823836">
        <w:rPr>
          <w:rFonts w:ascii="Times New Roman" w:eastAsia="Calibri" w:hAnsi="Times New Roman" w:cs="Times New Roman"/>
          <w:b/>
          <w:sz w:val="24"/>
          <w:szCs w:val="24"/>
          <w:lang w:eastAsia="bg-BG"/>
        </w:rPr>
        <w:t>„</w:t>
      </w:r>
      <w:r w:rsidR="00A43423" w:rsidRPr="00823836">
        <w:rPr>
          <w:rFonts w:ascii="Times New Roman" w:eastAsia="Times New Roman" w:hAnsi="Times New Roman" w:cs="Times New Roman"/>
          <w:b/>
          <w:sz w:val="24"/>
          <w:szCs w:val="24"/>
          <w:lang w:eastAsia="bg-BG"/>
        </w:rPr>
        <w:t>Благоустрояване, строителство,</w:t>
      </w:r>
      <w:r w:rsidR="00A43423" w:rsidRPr="00823836">
        <w:rPr>
          <w:rFonts w:ascii="Times New Roman" w:eastAsia="Times New Roman" w:hAnsi="Times New Roman" w:cs="Times New Roman"/>
          <w:b/>
          <w:sz w:val="24"/>
          <w:szCs w:val="24"/>
          <w:lang w:val="en-US" w:eastAsia="bg-BG"/>
        </w:rPr>
        <w:t xml:space="preserve"> </w:t>
      </w:r>
      <w:r w:rsidR="00A43423" w:rsidRPr="00823836">
        <w:rPr>
          <w:rFonts w:ascii="Times New Roman" w:eastAsia="Times New Roman" w:hAnsi="Times New Roman" w:cs="Times New Roman"/>
          <w:b/>
          <w:sz w:val="24"/>
          <w:szCs w:val="24"/>
          <w:lang w:eastAsia="bg-BG"/>
        </w:rPr>
        <w:t>основен ремонт, реконструкция,  рехабилитация и текущ</w:t>
      </w:r>
      <w:r w:rsidR="00A43423" w:rsidRPr="00823836">
        <w:rPr>
          <w:rFonts w:ascii="Times New Roman" w:eastAsia="Times New Roman" w:hAnsi="Times New Roman" w:cs="Times New Roman"/>
          <w:b/>
          <w:sz w:val="24"/>
          <w:szCs w:val="24"/>
          <w:lang w:val="en-US" w:eastAsia="bg-BG"/>
        </w:rPr>
        <w:t xml:space="preserve"> ремонт </w:t>
      </w:r>
      <w:r w:rsidR="00A43423" w:rsidRPr="00823836">
        <w:rPr>
          <w:rFonts w:ascii="Times New Roman" w:eastAsia="Times New Roman" w:hAnsi="Times New Roman" w:cs="Times New Roman"/>
          <w:b/>
          <w:sz w:val="24"/>
          <w:szCs w:val="24"/>
          <w:lang w:eastAsia="bg-BG"/>
        </w:rPr>
        <w:t>на междублокови пространства, детски и спортни площадки/комплекси и елементите на прилежащата техническа инфраструктура за нуждите на Община град Добрич</w:t>
      </w:r>
      <w:r w:rsidR="00A43423" w:rsidRPr="00823836">
        <w:rPr>
          <w:rFonts w:ascii="Times New Roman" w:eastAsia="Calibri" w:hAnsi="Times New Roman" w:cs="Times New Roman"/>
          <w:b/>
          <w:sz w:val="24"/>
          <w:szCs w:val="24"/>
          <w:lang w:eastAsia="bg-BG"/>
        </w:rPr>
        <w:t>“</w:t>
      </w:r>
      <w:r w:rsidR="00A43423">
        <w:rPr>
          <w:rFonts w:ascii="Times New Roman" w:eastAsia="Calibri" w:hAnsi="Times New Roman" w:cs="Times New Roman"/>
          <w:b/>
          <w:sz w:val="24"/>
          <w:szCs w:val="24"/>
          <w:lang w:eastAsia="bg-BG"/>
        </w:rPr>
        <w:t xml:space="preserve">, </w:t>
      </w:r>
      <w:r w:rsidRPr="00823836">
        <w:rPr>
          <w:rFonts w:ascii="Times New Roman" w:eastAsia="Calibri" w:hAnsi="Times New Roman" w:cs="Times New Roman"/>
          <w:b/>
          <w:sz w:val="24"/>
          <w:szCs w:val="24"/>
          <w:lang w:eastAsia="bg-BG"/>
        </w:rPr>
        <w:t xml:space="preserve"> </w:t>
      </w:r>
      <w:r w:rsidRPr="00823836">
        <w:rPr>
          <w:rFonts w:ascii="Times New Roman" w:eastAsia="Calibri" w:hAnsi="Times New Roman" w:cs="Times New Roman"/>
          <w:sz w:val="24"/>
          <w:szCs w:val="24"/>
          <w:lang w:eastAsia="bg-BG"/>
        </w:rPr>
        <w:t>открита с Решение №</w:t>
      </w:r>
      <w:r w:rsidR="003C7731">
        <w:rPr>
          <w:rFonts w:ascii="Times New Roman" w:eastAsia="Calibri" w:hAnsi="Times New Roman" w:cs="Times New Roman"/>
          <w:sz w:val="24"/>
          <w:szCs w:val="24"/>
          <w:lang w:eastAsia="bg-BG"/>
        </w:rPr>
        <w:t xml:space="preserve"> </w:t>
      </w:r>
      <w:r w:rsidR="003C7731" w:rsidRPr="003C7731">
        <w:rPr>
          <w:rFonts w:ascii="Times New Roman" w:eastAsia="Times New Roman" w:hAnsi="Times New Roman" w:cs="Times New Roman"/>
          <w:bCs/>
          <w:sz w:val="24"/>
          <w:szCs w:val="24"/>
          <w:lang w:eastAsia="ar-SA"/>
        </w:rPr>
        <w:t xml:space="preserve">Р-17/24.03.2020 </w:t>
      </w:r>
      <w:r w:rsidR="0078797B">
        <w:rPr>
          <w:rFonts w:ascii="Times New Roman" w:eastAsia="Calibri" w:hAnsi="Times New Roman" w:cs="Times New Roman"/>
          <w:sz w:val="24"/>
          <w:szCs w:val="24"/>
          <w:lang w:eastAsia="bg-BG"/>
        </w:rPr>
        <w:t>г</w:t>
      </w:r>
      <w:r w:rsidRPr="00823836">
        <w:rPr>
          <w:rFonts w:ascii="Times New Roman" w:eastAsia="Calibri" w:hAnsi="Times New Roman" w:cs="Times New Roman"/>
          <w:sz w:val="24"/>
          <w:szCs w:val="24"/>
          <w:lang w:eastAsia="bg-BG"/>
        </w:rPr>
        <w:t xml:space="preserve">. на Кмета на Община </w:t>
      </w:r>
      <w:r w:rsidR="00CB20AC">
        <w:rPr>
          <w:rFonts w:ascii="Times New Roman" w:eastAsia="Calibri" w:hAnsi="Times New Roman" w:cs="Times New Roman"/>
          <w:sz w:val="24"/>
          <w:szCs w:val="24"/>
          <w:lang w:eastAsia="bg-BG"/>
        </w:rPr>
        <w:t xml:space="preserve">град Добрич </w:t>
      </w:r>
      <w:r w:rsidRPr="00823836">
        <w:rPr>
          <w:rFonts w:ascii="Times New Roman" w:eastAsia="Calibri" w:hAnsi="Times New Roman" w:cs="Times New Roman"/>
          <w:sz w:val="24"/>
          <w:szCs w:val="24"/>
          <w:lang w:eastAsia="bg-BG"/>
        </w:rPr>
        <w:t>и на основание Рамково споразумение №</w:t>
      </w:r>
      <w:r w:rsidR="003C7731">
        <w:rPr>
          <w:rFonts w:ascii="Times New Roman" w:eastAsia="Calibri" w:hAnsi="Times New Roman" w:cs="Times New Roman"/>
          <w:sz w:val="24"/>
          <w:szCs w:val="24"/>
          <w:lang w:eastAsia="bg-BG"/>
        </w:rPr>
        <w:t xml:space="preserve"> </w:t>
      </w:r>
      <w:r w:rsidR="003C7731" w:rsidRPr="00435D42">
        <w:rPr>
          <w:rFonts w:ascii="Times New Roman" w:eastAsia="Times New Roman" w:hAnsi="Times New Roman" w:cs="Times New Roman"/>
          <w:sz w:val="24"/>
          <w:szCs w:val="24"/>
          <w:lang w:eastAsia="bg-BG"/>
        </w:rPr>
        <w:t xml:space="preserve">ДОП-109/28.06.2022 </w:t>
      </w:r>
      <w:r w:rsidR="0078797B">
        <w:rPr>
          <w:rFonts w:ascii="Times New Roman" w:eastAsia="Calibri" w:hAnsi="Times New Roman" w:cs="Times New Roman"/>
          <w:sz w:val="24"/>
          <w:szCs w:val="24"/>
          <w:lang w:eastAsia="bg-BG"/>
        </w:rPr>
        <w:t>г</w:t>
      </w:r>
      <w:r w:rsidRPr="00823836">
        <w:rPr>
          <w:rFonts w:ascii="Times New Roman" w:eastAsia="Calibri" w:hAnsi="Times New Roman" w:cs="Times New Roman"/>
          <w:sz w:val="24"/>
          <w:szCs w:val="24"/>
          <w:lang w:eastAsia="bg-BG"/>
        </w:rPr>
        <w:t>.</w:t>
      </w:r>
      <w:r w:rsidR="00A43423">
        <w:rPr>
          <w:rFonts w:ascii="Times New Roman" w:eastAsia="Calibri" w:hAnsi="Times New Roman" w:cs="Times New Roman"/>
          <w:sz w:val="24"/>
          <w:szCs w:val="24"/>
          <w:lang w:eastAsia="bg-BG"/>
        </w:rPr>
        <w:t xml:space="preserve">, </w:t>
      </w:r>
      <w:r w:rsidR="00A43423" w:rsidRPr="00A43423">
        <w:rPr>
          <w:rFonts w:ascii="Times New Roman" w:eastAsia="Calibri" w:hAnsi="Times New Roman" w:cs="Times New Roman"/>
          <w:sz w:val="24"/>
          <w:szCs w:val="24"/>
          <w:lang w:eastAsia="bg-BG"/>
        </w:rPr>
        <w:t>Покана № …………/…………….. г. за</w:t>
      </w:r>
      <w:r w:rsidRPr="00823836">
        <w:rPr>
          <w:rFonts w:ascii="Times New Roman" w:eastAsia="Calibri" w:hAnsi="Times New Roman" w:cs="Times New Roman"/>
          <w:b/>
          <w:sz w:val="24"/>
          <w:szCs w:val="24"/>
          <w:lang w:eastAsia="bg-BG"/>
        </w:rPr>
        <w:t xml:space="preserve"> „</w:t>
      </w:r>
      <w:r w:rsidR="004F0AAA" w:rsidRPr="00D410F5">
        <w:rPr>
          <w:rFonts w:ascii="Times New Roman" w:eastAsia="Calibri" w:hAnsi="Times New Roman" w:cs="Times New Roman"/>
          <w:b/>
          <w:sz w:val="24"/>
          <w:szCs w:val="24"/>
        </w:rPr>
        <w:t xml:space="preserve">Аварийно възстановяване на подпорна стена, находяща се между гаражни клетки към бл. 26 в жк </w:t>
      </w:r>
      <w:r w:rsidR="004F0AAA">
        <w:rPr>
          <w:rFonts w:ascii="Times New Roman" w:eastAsia="Calibri" w:hAnsi="Times New Roman" w:cs="Times New Roman"/>
          <w:b/>
          <w:sz w:val="24"/>
          <w:szCs w:val="24"/>
        </w:rPr>
        <w:t>„Дружба III”, гр. Добрич</w:t>
      </w:r>
      <w:r w:rsidRPr="00823836">
        <w:rPr>
          <w:rFonts w:ascii="Times New Roman" w:eastAsia="Calibri" w:hAnsi="Times New Roman" w:cs="Times New Roman"/>
          <w:b/>
          <w:sz w:val="24"/>
          <w:szCs w:val="24"/>
          <w:lang w:eastAsia="bg-BG"/>
        </w:rPr>
        <w:t>“</w:t>
      </w:r>
      <w:r w:rsidRPr="00823836">
        <w:rPr>
          <w:rFonts w:ascii="Times New Roman" w:eastAsia="Calibri" w:hAnsi="Times New Roman" w:cs="Times New Roman"/>
          <w:sz w:val="24"/>
          <w:szCs w:val="24"/>
          <w:lang w:eastAsia="bg-BG"/>
        </w:rPr>
        <w:t xml:space="preserve">, на основание чл.82 от ЗОП </w:t>
      </w:r>
      <w:r w:rsidRPr="00823836">
        <w:rPr>
          <w:rFonts w:ascii="Times New Roman" w:eastAsia="SimSun" w:hAnsi="Times New Roman" w:cs="Times New Roman"/>
          <w:sz w:val="24"/>
          <w:szCs w:val="24"/>
          <w:lang w:eastAsia="bg-BG"/>
        </w:rPr>
        <w:t xml:space="preserve">във връзка с Решение </w:t>
      </w:r>
      <w:r w:rsidRPr="00823836">
        <w:rPr>
          <w:rFonts w:ascii="Times New Roman" w:eastAsia="Calibri" w:hAnsi="Times New Roman" w:cs="Times New Roman"/>
          <w:sz w:val="24"/>
          <w:szCs w:val="24"/>
          <w:lang w:eastAsia="bg-BG"/>
        </w:rPr>
        <w:t>№</w:t>
      </w:r>
      <w:r w:rsidR="00A43423">
        <w:rPr>
          <w:rFonts w:ascii="Times New Roman" w:eastAsia="Calibri" w:hAnsi="Times New Roman" w:cs="Times New Roman"/>
          <w:sz w:val="24"/>
          <w:szCs w:val="24"/>
          <w:lang w:eastAsia="bg-BG"/>
        </w:rPr>
        <w:t xml:space="preserve"> Р-…</w:t>
      </w:r>
      <w:r w:rsidRPr="00823836">
        <w:rPr>
          <w:rFonts w:ascii="Times New Roman" w:eastAsia="Calibri" w:hAnsi="Times New Roman" w:cs="Times New Roman"/>
          <w:sz w:val="24"/>
          <w:szCs w:val="24"/>
          <w:lang w:eastAsia="bg-BG"/>
        </w:rPr>
        <w:t xml:space="preserve">../………… г. </w:t>
      </w:r>
      <w:r w:rsidRPr="00823836">
        <w:rPr>
          <w:rFonts w:ascii="Times New Roman" w:eastAsia="SimSun" w:hAnsi="Times New Roman" w:cs="Times New Roman"/>
          <w:sz w:val="24"/>
          <w:szCs w:val="24"/>
          <w:lang w:eastAsia="bg-BG"/>
        </w:rPr>
        <w:t>на Възложителя за определяне на изпълнител</w:t>
      </w:r>
      <w:r w:rsidRPr="00823836">
        <w:rPr>
          <w:rFonts w:ascii="Times New Roman" w:eastAsia="Calibri" w:hAnsi="Times New Roman" w:cs="Times New Roman"/>
          <w:sz w:val="24"/>
          <w:szCs w:val="24"/>
          <w:lang w:eastAsia="bg-BG"/>
        </w:rPr>
        <w:t xml:space="preserve"> между:</w:t>
      </w:r>
    </w:p>
    <w:p w:rsidR="00A43423" w:rsidRDefault="00A43423" w:rsidP="00A43423">
      <w:pPr>
        <w:spacing w:after="0" w:line="360" w:lineRule="auto"/>
        <w:jc w:val="both"/>
        <w:rPr>
          <w:rFonts w:ascii="Times New Roman" w:eastAsia="Calibri" w:hAnsi="Times New Roman" w:cs="Times New Roman"/>
          <w:b/>
          <w:sz w:val="24"/>
          <w:szCs w:val="24"/>
        </w:rPr>
      </w:pPr>
    </w:p>
    <w:p w:rsidR="00A43423" w:rsidRPr="00C243B5" w:rsidRDefault="00A43423" w:rsidP="00A43423">
      <w:pPr>
        <w:spacing w:after="0" w:line="360" w:lineRule="auto"/>
        <w:jc w:val="both"/>
        <w:rPr>
          <w:rFonts w:ascii="Times New Roman" w:eastAsia="Calibri" w:hAnsi="Times New Roman" w:cs="Times New Roman"/>
          <w:sz w:val="24"/>
          <w:szCs w:val="24"/>
        </w:rPr>
      </w:pPr>
      <w:r w:rsidRPr="00C243B5">
        <w:rPr>
          <w:rFonts w:ascii="Times New Roman" w:eastAsia="Calibri" w:hAnsi="Times New Roman" w:cs="Times New Roman"/>
          <w:b/>
          <w:sz w:val="24"/>
          <w:szCs w:val="24"/>
        </w:rPr>
        <w:t>Възложителя:</w:t>
      </w:r>
      <w:r w:rsidRPr="00C243B5">
        <w:rPr>
          <w:rFonts w:ascii="Times New Roman" w:eastAsia="Calibri" w:hAnsi="Times New Roman" w:cs="Times New Roman"/>
          <w:sz w:val="24"/>
          <w:szCs w:val="24"/>
        </w:rPr>
        <w:t xml:space="preserve"> </w:t>
      </w:r>
      <w:r w:rsidRPr="00C243B5">
        <w:rPr>
          <w:rFonts w:ascii="Times New Roman" w:eastAsia="Calibri" w:hAnsi="Times New Roman" w:cs="Times New Roman"/>
          <w:b/>
          <w:sz w:val="24"/>
          <w:szCs w:val="24"/>
        </w:rPr>
        <w:t>ОБЩИНА ГРАД ДОБРИЧ</w:t>
      </w:r>
      <w:r w:rsidRPr="00C243B5">
        <w:rPr>
          <w:rFonts w:ascii="Times New Roman" w:eastAsia="Calibri" w:hAnsi="Times New Roman" w:cs="Times New Roman"/>
          <w:sz w:val="24"/>
          <w:szCs w:val="24"/>
        </w:rPr>
        <w:t>,</w:t>
      </w:r>
      <w:r w:rsidRPr="00C243B5">
        <w:rPr>
          <w:rFonts w:ascii="Times New Roman" w:eastAsia="Calibri" w:hAnsi="Times New Roman" w:cs="Times New Roman"/>
          <w:b/>
          <w:sz w:val="24"/>
          <w:szCs w:val="24"/>
        </w:rPr>
        <w:t xml:space="preserve"> </w:t>
      </w:r>
      <w:r w:rsidRPr="00C243B5">
        <w:rPr>
          <w:rFonts w:ascii="Times New Roman" w:eastAsia="Calibri" w:hAnsi="Times New Roman" w:cs="Times New Roman"/>
          <w:sz w:val="24"/>
          <w:szCs w:val="24"/>
        </w:rPr>
        <w:t>с адрес: ул. „България“ № 12, код по Регистър БУЛСТАТ 000852932 и номер по ЗДДС – BG000852932, представлявана от Йордан Йорданов в качеството на Кмет на Община град Добрич и Силвия Пенева – главен счетоводител и</w:t>
      </w:r>
    </w:p>
    <w:p w:rsidR="00135C37" w:rsidRPr="00823836" w:rsidRDefault="00135C37" w:rsidP="006C3969">
      <w:pPr>
        <w:widowControl w:val="0"/>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b/>
          <w:sz w:val="24"/>
          <w:szCs w:val="24"/>
          <w:lang w:eastAsia="bg-BG"/>
        </w:rPr>
        <w:lastRenderedPageBreak/>
        <w:t xml:space="preserve">Изпълнителя - </w:t>
      </w:r>
      <w:r w:rsidRPr="00823836">
        <w:rPr>
          <w:rFonts w:ascii="Times New Roman" w:eastAsia="Calibri" w:hAnsi="Times New Roman" w:cs="Times New Roman"/>
          <w:sz w:val="24"/>
          <w:szCs w:val="24"/>
          <w:lang w:eastAsia="bg-BG"/>
        </w:rPr>
        <w:t>.............................................................................................</w:t>
      </w:r>
    </w:p>
    <w:p w:rsidR="00135C37" w:rsidRPr="00823836" w:rsidRDefault="00135C37" w:rsidP="006C3969">
      <w:pPr>
        <w:widowControl w:val="0"/>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 xml:space="preserve">със седалище и адрес на управление:.............................................................,  </w:t>
      </w:r>
    </w:p>
    <w:p w:rsidR="00135C37" w:rsidRPr="00823836" w:rsidRDefault="00135C37" w:rsidP="006C3969">
      <w:pPr>
        <w:widowControl w:val="0"/>
        <w:spacing w:after="0" w:line="360" w:lineRule="auto"/>
        <w:jc w:val="both"/>
        <w:outlineLvl w:val="0"/>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 xml:space="preserve">Ид. № по ЗДДС ................................, ЕИК ………………………................, </w:t>
      </w:r>
    </w:p>
    <w:p w:rsidR="00135C37" w:rsidRPr="00823836" w:rsidRDefault="00135C37" w:rsidP="006C3969">
      <w:pPr>
        <w:widowControl w:val="0"/>
        <w:spacing w:after="0" w:line="360" w:lineRule="auto"/>
        <w:jc w:val="both"/>
        <w:outlineLvl w:val="0"/>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представлявано от ............................................, в качеството му на ……………….</w:t>
      </w:r>
    </w:p>
    <w:p w:rsidR="00135C37" w:rsidRPr="00823836" w:rsidRDefault="00135C37" w:rsidP="006C3969">
      <w:pPr>
        <w:widowControl w:val="0"/>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се сключи настоящият договор за следното:</w:t>
      </w:r>
    </w:p>
    <w:p w:rsidR="00135C37" w:rsidRPr="00823836" w:rsidRDefault="00135C37" w:rsidP="006C3969">
      <w:pPr>
        <w:widowControl w:val="0"/>
        <w:spacing w:after="0" w:line="360" w:lineRule="auto"/>
        <w:jc w:val="both"/>
        <w:rPr>
          <w:rFonts w:ascii="Times New Roman" w:eastAsia="Calibri" w:hAnsi="Times New Roman" w:cs="Times New Roman"/>
          <w:sz w:val="24"/>
          <w:szCs w:val="24"/>
          <w:lang w:eastAsia="bg-BG"/>
        </w:rPr>
      </w:pPr>
    </w:p>
    <w:p w:rsidR="00135C37" w:rsidRPr="00823836" w:rsidRDefault="00135C37" w:rsidP="006C3969">
      <w:pPr>
        <w:widowControl w:val="0"/>
        <w:spacing w:after="0" w:line="360" w:lineRule="auto"/>
        <w:ind w:left="1416" w:firstLine="708"/>
        <w:jc w:val="both"/>
        <w:rPr>
          <w:rFonts w:ascii="Times New Roman" w:eastAsia="Calibri" w:hAnsi="Times New Roman" w:cs="Times New Roman"/>
          <w:b/>
          <w:sz w:val="24"/>
          <w:szCs w:val="24"/>
          <w:lang w:eastAsia="bg-BG"/>
        </w:rPr>
      </w:pPr>
      <w:r w:rsidRPr="00823836">
        <w:rPr>
          <w:rFonts w:ascii="Times New Roman" w:eastAsia="Calibri" w:hAnsi="Times New Roman" w:cs="Times New Roman"/>
          <w:b/>
          <w:sz w:val="24"/>
          <w:szCs w:val="24"/>
          <w:lang w:eastAsia="bg-BG"/>
        </w:rPr>
        <w:t>І. ПРЕДМЕТ НА ДОГОВОРА</w:t>
      </w:r>
    </w:p>
    <w:p w:rsidR="00135C37" w:rsidRPr="00823836" w:rsidRDefault="00135C37" w:rsidP="006C3969">
      <w:pPr>
        <w:widowControl w:val="0"/>
        <w:spacing w:after="0" w:line="360" w:lineRule="auto"/>
        <w:jc w:val="both"/>
        <w:rPr>
          <w:rFonts w:ascii="Times New Roman" w:eastAsia="Times New Roman" w:hAnsi="Times New Roman" w:cs="Times New Roman"/>
          <w:color w:val="000000"/>
          <w:sz w:val="24"/>
          <w:szCs w:val="24"/>
          <w:lang w:eastAsia="ar-SA"/>
        </w:rPr>
      </w:pPr>
      <w:r w:rsidRPr="00823836">
        <w:rPr>
          <w:rFonts w:ascii="Times New Roman" w:eastAsia="Times New Roman" w:hAnsi="Times New Roman" w:cs="Times New Roman"/>
          <w:b/>
          <w:sz w:val="24"/>
          <w:szCs w:val="24"/>
          <w:lang w:val="en-US"/>
        </w:rPr>
        <w:t xml:space="preserve">Чл.1. (1) </w:t>
      </w:r>
      <w:r w:rsidRPr="00823836">
        <w:rPr>
          <w:rFonts w:ascii="Times New Roman" w:eastAsia="Times New Roman" w:hAnsi="Times New Roman" w:cs="Times New Roman"/>
          <w:sz w:val="24"/>
          <w:szCs w:val="24"/>
          <w:lang w:eastAsia="bg-BG"/>
        </w:rPr>
        <w:t>Възложителят възлага, а Изпълнителят приема да извърши</w:t>
      </w:r>
      <w:r w:rsidRPr="00823836">
        <w:rPr>
          <w:rFonts w:ascii="Times New Roman" w:eastAsia="Calibri" w:hAnsi="Times New Roman" w:cs="Times New Roman"/>
          <w:b/>
          <w:sz w:val="24"/>
          <w:szCs w:val="24"/>
        </w:rPr>
        <w:t xml:space="preserve"> </w:t>
      </w:r>
      <w:r w:rsidR="00C1024B" w:rsidRPr="00823836">
        <w:rPr>
          <w:rFonts w:ascii="Times New Roman" w:eastAsia="Times New Roman" w:hAnsi="Times New Roman" w:cs="Times New Roman"/>
          <w:b/>
          <w:sz w:val="24"/>
          <w:szCs w:val="24"/>
          <w:lang w:eastAsia="bg-BG"/>
        </w:rPr>
        <w:t>Благоустрояване, строителство,</w:t>
      </w:r>
      <w:r w:rsidR="00C1024B" w:rsidRPr="00823836">
        <w:rPr>
          <w:rFonts w:ascii="Times New Roman" w:eastAsia="Times New Roman" w:hAnsi="Times New Roman" w:cs="Times New Roman"/>
          <w:b/>
          <w:sz w:val="24"/>
          <w:szCs w:val="24"/>
          <w:lang w:val="en-US" w:eastAsia="bg-BG"/>
        </w:rPr>
        <w:t xml:space="preserve"> </w:t>
      </w:r>
      <w:r w:rsidR="00C1024B" w:rsidRPr="00823836">
        <w:rPr>
          <w:rFonts w:ascii="Times New Roman" w:eastAsia="Times New Roman" w:hAnsi="Times New Roman" w:cs="Times New Roman"/>
          <w:b/>
          <w:sz w:val="24"/>
          <w:szCs w:val="24"/>
          <w:lang w:eastAsia="bg-BG"/>
        </w:rPr>
        <w:t>основен ремонт, реконструкция,  рехабилитация и текущ</w:t>
      </w:r>
      <w:r w:rsidR="00C1024B" w:rsidRPr="00823836">
        <w:rPr>
          <w:rFonts w:ascii="Times New Roman" w:eastAsia="Times New Roman" w:hAnsi="Times New Roman" w:cs="Times New Roman"/>
          <w:b/>
          <w:sz w:val="24"/>
          <w:szCs w:val="24"/>
          <w:lang w:val="en-US" w:eastAsia="bg-BG"/>
        </w:rPr>
        <w:t xml:space="preserve"> ремонт </w:t>
      </w:r>
      <w:r w:rsidR="00C1024B" w:rsidRPr="00823836">
        <w:rPr>
          <w:rFonts w:ascii="Times New Roman" w:eastAsia="Times New Roman" w:hAnsi="Times New Roman" w:cs="Times New Roman"/>
          <w:b/>
          <w:sz w:val="24"/>
          <w:szCs w:val="24"/>
          <w:lang w:eastAsia="bg-BG"/>
        </w:rPr>
        <w:t xml:space="preserve">  на междублокови пространства, детски и спортни площадки/комплекси и елементите на прилежащата техническа инфраструктура за нуждите на Община град Добрич</w:t>
      </w:r>
      <w:r w:rsidRPr="00823836">
        <w:rPr>
          <w:rFonts w:ascii="Times New Roman" w:eastAsia="Times New Roman" w:hAnsi="Times New Roman" w:cs="Times New Roman"/>
          <w:b/>
          <w:sz w:val="24"/>
          <w:szCs w:val="24"/>
          <w:lang w:eastAsia="bg-BG"/>
        </w:rPr>
        <w:t xml:space="preserve"> </w:t>
      </w:r>
      <w:r w:rsidRPr="00823836">
        <w:rPr>
          <w:rFonts w:ascii="Times New Roman" w:eastAsia="Times New Roman" w:hAnsi="Times New Roman" w:cs="Times New Roman"/>
          <w:color w:val="000000"/>
          <w:sz w:val="24"/>
          <w:szCs w:val="24"/>
          <w:lang w:eastAsia="ar-SA"/>
        </w:rPr>
        <w:t xml:space="preserve"> съгласно Техническа спецификация</w:t>
      </w:r>
      <w:r w:rsidR="00A43423">
        <w:rPr>
          <w:rFonts w:ascii="Times New Roman" w:eastAsia="Times New Roman" w:hAnsi="Times New Roman" w:cs="Times New Roman"/>
          <w:color w:val="000000"/>
          <w:sz w:val="24"/>
          <w:szCs w:val="24"/>
          <w:lang w:eastAsia="ar-SA"/>
        </w:rPr>
        <w:t xml:space="preserve"> </w:t>
      </w:r>
      <w:r w:rsidRPr="00823836">
        <w:rPr>
          <w:rFonts w:ascii="Times New Roman" w:eastAsia="Times New Roman" w:hAnsi="Times New Roman" w:cs="Times New Roman"/>
          <w:color w:val="000000"/>
          <w:sz w:val="24"/>
          <w:szCs w:val="24"/>
          <w:lang w:eastAsia="ar-SA"/>
        </w:rPr>
        <w:t>(Приложение 1).</w:t>
      </w:r>
    </w:p>
    <w:p w:rsidR="00135C37" w:rsidRPr="00823836" w:rsidRDefault="00135C37" w:rsidP="006C3969">
      <w:pPr>
        <w:spacing w:before="100" w:beforeAutospacing="1" w:after="100" w:afterAutospacing="1"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bCs/>
          <w:caps/>
          <w:sz w:val="24"/>
          <w:szCs w:val="24"/>
          <w:lang w:eastAsia="bg-BG"/>
        </w:rPr>
        <w:t>(2)</w:t>
      </w:r>
      <w:r w:rsidRPr="00823836">
        <w:rPr>
          <w:rFonts w:ascii="Times New Roman" w:eastAsia="Times New Roman" w:hAnsi="Times New Roman" w:cs="Times New Roman"/>
          <w:color w:val="000000"/>
          <w:sz w:val="24"/>
          <w:szCs w:val="24"/>
          <w:lang w:eastAsia="bg-BG"/>
        </w:rPr>
        <w:t xml:space="preserve"> При изпълнение на</w:t>
      </w:r>
      <w:r w:rsidR="00A43423">
        <w:rPr>
          <w:rFonts w:ascii="Times New Roman" w:eastAsia="Times New Roman" w:hAnsi="Times New Roman" w:cs="Times New Roman"/>
          <w:color w:val="000000"/>
          <w:sz w:val="24"/>
          <w:szCs w:val="24"/>
          <w:lang w:eastAsia="bg-BG"/>
        </w:rPr>
        <w:t xml:space="preserve"> поръчката следва да се извърши</w:t>
      </w:r>
      <w:r w:rsidRPr="00823836">
        <w:rPr>
          <w:rFonts w:ascii="Times New Roman" w:eastAsia="Times New Roman" w:hAnsi="Times New Roman" w:cs="Times New Roman"/>
          <w:sz w:val="24"/>
          <w:szCs w:val="24"/>
          <w:lang w:eastAsia="bg-BG"/>
        </w:rPr>
        <w:t>:</w:t>
      </w:r>
    </w:p>
    <w:p w:rsidR="00135C37" w:rsidRPr="00823836" w:rsidRDefault="00A43423" w:rsidP="006C3969">
      <w:pPr>
        <w:spacing w:before="100" w:beforeAutospacing="1" w:after="100" w:afterAutospacing="1" w:line="360" w:lineRule="auto"/>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1. …………………………… (с разрешение</w:t>
      </w:r>
      <w:r w:rsidR="00135C37" w:rsidRPr="00823836">
        <w:rPr>
          <w:rFonts w:ascii="Times New Roman" w:eastAsia="Times New Roman" w:hAnsi="Times New Roman" w:cs="Times New Roman"/>
          <w:i/>
          <w:sz w:val="24"/>
          <w:szCs w:val="24"/>
          <w:lang w:eastAsia="bg-BG"/>
        </w:rPr>
        <w:t xml:space="preserve"> за строеж)</w:t>
      </w:r>
    </w:p>
    <w:p w:rsidR="00135C37" w:rsidRPr="00823836" w:rsidRDefault="00135C37" w:rsidP="006C3969">
      <w:pPr>
        <w:spacing w:before="100" w:beforeAutospacing="1" w:after="100" w:afterAutospacing="1" w:line="360" w:lineRule="auto"/>
        <w:jc w:val="both"/>
        <w:rPr>
          <w:rFonts w:ascii="Times New Roman" w:eastAsia="Times New Roman" w:hAnsi="Times New Roman" w:cs="Times New Roman"/>
          <w:bCs/>
          <w:i/>
          <w:sz w:val="24"/>
          <w:szCs w:val="24"/>
          <w:lang w:eastAsia="bg-BG"/>
        </w:rPr>
      </w:pPr>
      <w:r w:rsidRPr="00823836">
        <w:rPr>
          <w:rFonts w:ascii="Times New Roman" w:eastAsia="Times New Roman" w:hAnsi="Times New Roman" w:cs="Times New Roman"/>
          <w:i/>
          <w:sz w:val="24"/>
          <w:szCs w:val="24"/>
          <w:lang w:eastAsia="bg-BG"/>
        </w:rPr>
        <w:t>2. …………………………</w:t>
      </w:r>
      <w:r w:rsidR="00A43423">
        <w:rPr>
          <w:rFonts w:ascii="Times New Roman" w:eastAsia="Times New Roman" w:hAnsi="Times New Roman" w:cs="Times New Roman"/>
          <w:i/>
          <w:sz w:val="24"/>
          <w:szCs w:val="24"/>
          <w:lang w:eastAsia="bg-BG"/>
        </w:rPr>
        <w:t xml:space="preserve"> </w:t>
      </w:r>
      <w:r w:rsidRPr="00823836">
        <w:rPr>
          <w:rFonts w:ascii="Times New Roman" w:eastAsia="Times New Roman" w:hAnsi="Times New Roman" w:cs="Times New Roman"/>
          <w:i/>
          <w:sz w:val="24"/>
          <w:szCs w:val="24"/>
          <w:lang w:eastAsia="bg-BG"/>
        </w:rPr>
        <w:t>(</w:t>
      </w:r>
      <w:r w:rsidR="00A43423">
        <w:rPr>
          <w:rFonts w:ascii="Times New Roman" w:eastAsia="Times New Roman" w:hAnsi="Times New Roman" w:cs="Times New Roman"/>
          <w:i/>
          <w:sz w:val="24"/>
          <w:szCs w:val="24"/>
          <w:lang w:val="en-US" w:eastAsia="bg-BG"/>
        </w:rPr>
        <w:t>без разрешение</w:t>
      </w:r>
      <w:r w:rsidRPr="00823836">
        <w:rPr>
          <w:rFonts w:ascii="Times New Roman" w:eastAsia="Times New Roman" w:hAnsi="Times New Roman" w:cs="Times New Roman"/>
          <w:i/>
          <w:sz w:val="24"/>
          <w:szCs w:val="24"/>
          <w:lang w:val="en-US" w:eastAsia="bg-BG"/>
        </w:rPr>
        <w:t xml:space="preserve"> за строеж</w:t>
      </w:r>
      <w:r w:rsidRPr="00823836">
        <w:rPr>
          <w:rFonts w:ascii="Times New Roman" w:eastAsia="Times New Roman" w:hAnsi="Times New Roman" w:cs="Times New Roman"/>
          <w:i/>
          <w:sz w:val="24"/>
          <w:szCs w:val="24"/>
          <w:lang w:eastAsia="bg-BG"/>
        </w:rPr>
        <w:t>)</w:t>
      </w:r>
    </w:p>
    <w:p w:rsidR="00135C37" w:rsidRPr="00823836" w:rsidRDefault="00135C37" w:rsidP="006C3969">
      <w:pPr>
        <w:tabs>
          <w:tab w:val="left" w:pos="898"/>
        </w:tabs>
        <w:autoSpaceDE w:val="0"/>
        <w:autoSpaceDN w:val="0"/>
        <w:adjustRightInd w:val="0"/>
        <w:spacing w:before="53"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 (3) ИЗПЪЛНИТЕЛЯТ</w:t>
      </w:r>
      <w:r w:rsidRPr="00823836">
        <w:rPr>
          <w:rFonts w:ascii="Times New Roman" w:eastAsia="Times New Roman" w:hAnsi="Times New Roman" w:cs="Times New Roman"/>
          <w:bCs/>
          <w:sz w:val="24"/>
          <w:szCs w:val="24"/>
          <w:lang w:eastAsia="bg-BG"/>
        </w:rPr>
        <w:t xml:space="preserve"> ще </w:t>
      </w:r>
      <w:r w:rsidRPr="00823836">
        <w:rPr>
          <w:rFonts w:ascii="Times New Roman" w:eastAsia="Times New Roman" w:hAnsi="Times New Roman" w:cs="Times New Roman"/>
          <w:sz w:val="24"/>
          <w:szCs w:val="24"/>
          <w:lang w:eastAsia="bg-BG"/>
        </w:rPr>
        <w:t>извърши</w:t>
      </w:r>
      <w:r w:rsidRPr="00823836">
        <w:rPr>
          <w:rFonts w:ascii="Times New Roman" w:eastAsia="Times New Roman" w:hAnsi="Times New Roman" w:cs="Times New Roman"/>
          <w:b/>
          <w:sz w:val="24"/>
          <w:szCs w:val="24"/>
          <w:lang w:eastAsia="bg-BG"/>
        </w:rPr>
        <w:t xml:space="preserve"> </w:t>
      </w:r>
      <w:r w:rsidRPr="00823836">
        <w:rPr>
          <w:rFonts w:ascii="Times New Roman" w:eastAsia="Times New Roman" w:hAnsi="Times New Roman" w:cs="Times New Roman"/>
          <w:sz w:val="24"/>
          <w:szCs w:val="24"/>
          <w:lang w:eastAsia="bg-BG"/>
        </w:rPr>
        <w:t xml:space="preserve">следните дейности, които са свързани с </w:t>
      </w:r>
      <w:r w:rsidRPr="00823836">
        <w:rPr>
          <w:rFonts w:ascii="Times New Roman" w:eastAsia="Times New Roman" w:hAnsi="Times New Roman" w:cs="Times New Roman"/>
          <w:bCs/>
          <w:sz w:val="24"/>
          <w:szCs w:val="24"/>
          <w:lang w:eastAsia="bg-BG"/>
        </w:rPr>
        <w:t xml:space="preserve">изграждане  </w:t>
      </w:r>
      <w:r w:rsidRPr="00823836">
        <w:rPr>
          <w:rFonts w:ascii="Times New Roman" w:eastAsia="Times New Roman" w:hAnsi="Times New Roman" w:cs="Times New Roman"/>
          <w:sz w:val="24"/>
          <w:szCs w:val="24"/>
          <w:lang w:eastAsia="bg-BG"/>
        </w:rPr>
        <w:t>на Строежа и представляват условие, следствие или допълнение към него:</w:t>
      </w:r>
    </w:p>
    <w:p w:rsidR="00135C37" w:rsidRPr="00823836" w:rsidRDefault="00135C37" w:rsidP="006C3969">
      <w:pPr>
        <w:spacing w:line="360" w:lineRule="auto"/>
        <w:jc w:val="both"/>
        <w:rPr>
          <w:rFonts w:ascii="Times New Roman" w:hAnsi="Times New Roman" w:cs="Times New Roman"/>
          <w:i/>
          <w:sz w:val="24"/>
          <w:szCs w:val="24"/>
        </w:rPr>
      </w:pPr>
      <w:r w:rsidRPr="00823836">
        <w:rPr>
          <w:rFonts w:ascii="Times New Roman" w:eastAsia="Times New Roman" w:hAnsi="Times New Roman" w:cs="Times New Roman"/>
          <w:sz w:val="24"/>
          <w:szCs w:val="24"/>
          <w:lang w:eastAsia="bg-BG"/>
        </w:rPr>
        <w:tab/>
        <w:t xml:space="preserve">1. Изпълнение на СМР съгласно инвестициония проект </w:t>
      </w:r>
      <w:r w:rsidRPr="00823836">
        <w:rPr>
          <w:rFonts w:ascii="Times New Roman" w:eastAsia="Times New Roman" w:hAnsi="Times New Roman" w:cs="Times New Roman"/>
          <w:i/>
          <w:sz w:val="24"/>
          <w:szCs w:val="24"/>
          <w:lang w:eastAsia="bg-BG"/>
        </w:rPr>
        <w:t>(при приложимост)</w:t>
      </w:r>
      <w:r w:rsidRPr="00823836">
        <w:rPr>
          <w:rFonts w:ascii="Times New Roman" w:eastAsia="Times New Roman" w:hAnsi="Times New Roman" w:cs="Times New Roman"/>
          <w:sz w:val="24"/>
          <w:szCs w:val="24"/>
          <w:lang w:eastAsia="bg-BG"/>
        </w:rPr>
        <w:t>, Технологично-строителната програма (представя се от Изпълнителя в десетдневен срок след възлагането), Графика за изпълнение на СМР(представя се от Изпълнителя в десетдневен срок след възлагането), предписанията и заповедите в Заповедната книга</w:t>
      </w:r>
      <w:r w:rsidRPr="00823836">
        <w:rPr>
          <w:rFonts w:ascii="Times New Roman" w:eastAsia="Times New Roman" w:hAnsi="Times New Roman" w:cs="Times New Roman"/>
          <w:i/>
          <w:sz w:val="24"/>
          <w:szCs w:val="24"/>
          <w:lang w:eastAsia="bg-BG"/>
        </w:rPr>
        <w:t>(при приложимост)</w:t>
      </w:r>
      <w:r w:rsidRPr="00823836">
        <w:rPr>
          <w:rFonts w:ascii="Times New Roman" w:eastAsia="Times New Roman" w:hAnsi="Times New Roman" w:cs="Times New Roman"/>
          <w:sz w:val="24"/>
          <w:szCs w:val="24"/>
          <w:lang w:eastAsia="bg-BG"/>
        </w:rPr>
        <w:t>, и  предвидените с Количествено – стойностната сметка СМР.</w:t>
      </w:r>
    </w:p>
    <w:p w:rsidR="00135C37" w:rsidRPr="00823836" w:rsidRDefault="00135C37" w:rsidP="006C3969">
      <w:pPr>
        <w:tabs>
          <w:tab w:val="left" w:pos="459"/>
        </w:tabs>
        <w:spacing w:before="120"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2. Изпълнение на Непредвидени работи /вследствие на непредвидими обстоятелства, по смисъла на ЗОП/, които са видове и/или количества работи, които не са включени в Инвестиционния проект</w:t>
      </w:r>
      <w:r w:rsidRPr="00823836">
        <w:rPr>
          <w:rFonts w:ascii="Times New Roman" w:eastAsia="Times New Roman" w:hAnsi="Times New Roman" w:cs="Times New Roman"/>
          <w:i/>
          <w:sz w:val="24"/>
          <w:szCs w:val="24"/>
          <w:lang w:eastAsia="bg-BG"/>
        </w:rPr>
        <w:t>(при   приложимост)</w:t>
      </w:r>
      <w:r w:rsidRPr="00823836">
        <w:rPr>
          <w:rFonts w:ascii="Times New Roman" w:eastAsia="Times New Roman" w:hAnsi="Times New Roman" w:cs="Times New Roman"/>
          <w:sz w:val="24"/>
          <w:szCs w:val="24"/>
          <w:lang w:eastAsia="bg-BG"/>
        </w:rPr>
        <w:t xml:space="preserve"> и Количествено – стойностната сметка, но чието изпълнение е доказано необходимо за пълното и качественото изпълнение на Строежа;</w:t>
      </w:r>
    </w:p>
    <w:p w:rsidR="00135C37" w:rsidRPr="00823836" w:rsidRDefault="00135C37" w:rsidP="006C3969">
      <w:pPr>
        <w:tabs>
          <w:tab w:val="left" w:pos="459"/>
        </w:tabs>
        <w:spacing w:before="120"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3. Доставка и влагане в строителството на необходимите и съответстващи на инвестиционния проект строителни продукти;</w:t>
      </w:r>
    </w:p>
    <w:p w:rsidR="00135C37" w:rsidRPr="00823836" w:rsidRDefault="00135C37" w:rsidP="006C3969">
      <w:pPr>
        <w:tabs>
          <w:tab w:val="left" w:pos="459"/>
        </w:tabs>
        <w:spacing w:before="120"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lastRenderedPageBreak/>
        <w:t>4. Производство и/или доставка на Строителни детайли/елементи ,   съоръжения и влагането им в Строежа;</w:t>
      </w:r>
    </w:p>
    <w:p w:rsidR="00135C37" w:rsidRPr="00823836" w:rsidRDefault="00135C37" w:rsidP="006C3969">
      <w:pPr>
        <w:tabs>
          <w:tab w:val="left" w:pos="459"/>
        </w:tabs>
        <w:spacing w:before="120"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5. Уведомяване на Възложителя за възникналата необходимост от допълнително проектиране</w:t>
      </w:r>
      <w:r w:rsidRPr="00823836">
        <w:rPr>
          <w:rFonts w:ascii="Times New Roman" w:eastAsia="Times New Roman" w:hAnsi="Times New Roman" w:cs="Times New Roman"/>
          <w:i/>
          <w:sz w:val="24"/>
          <w:szCs w:val="24"/>
          <w:lang w:eastAsia="bg-BG"/>
        </w:rPr>
        <w:t>(при   приложимост)</w:t>
      </w:r>
      <w:r w:rsidRPr="00823836">
        <w:rPr>
          <w:rFonts w:ascii="Times New Roman" w:eastAsia="Times New Roman" w:hAnsi="Times New Roman" w:cs="Times New Roman"/>
          <w:sz w:val="24"/>
          <w:szCs w:val="24"/>
          <w:lang w:eastAsia="bg-BG"/>
        </w:rPr>
        <w:t>;</w:t>
      </w:r>
    </w:p>
    <w:p w:rsidR="00135C37" w:rsidRPr="00823836" w:rsidRDefault="00135C37" w:rsidP="006C3969">
      <w:pPr>
        <w:tabs>
          <w:tab w:val="left" w:pos="459"/>
        </w:tabs>
        <w:spacing w:before="120"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6. Извършване на необходимите изпитвания и лабораторни изследвания; </w:t>
      </w:r>
    </w:p>
    <w:p w:rsidR="00135C37" w:rsidRPr="00823836" w:rsidRDefault="00135C37" w:rsidP="006C3969">
      <w:pPr>
        <w:tabs>
          <w:tab w:val="left" w:pos="459"/>
        </w:tabs>
        <w:spacing w:before="120"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7. Съставяне на строителни книжа и изготвяне на екзекутивната документация на Строежа;</w:t>
      </w:r>
      <w:r w:rsidRPr="00823836">
        <w:rPr>
          <w:rFonts w:ascii="Times New Roman" w:eastAsia="Times New Roman" w:hAnsi="Times New Roman" w:cs="Times New Roman"/>
          <w:i/>
          <w:sz w:val="24"/>
          <w:szCs w:val="24"/>
          <w:lang w:eastAsia="bg-BG"/>
        </w:rPr>
        <w:t xml:space="preserve"> (при  приложимост)</w:t>
      </w:r>
    </w:p>
    <w:p w:rsidR="00135C37" w:rsidRPr="00823836" w:rsidRDefault="00135C37" w:rsidP="006C3969">
      <w:pPr>
        <w:tabs>
          <w:tab w:val="left" w:pos="459"/>
        </w:tabs>
        <w:spacing w:before="120"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8. Участие в процедурата по въвеждане на Строежа в експлоатация;</w:t>
      </w:r>
    </w:p>
    <w:p w:rsidR="00135C37" w:rsidRPr="00823836" w:rsidRDefault="00135C37" w:rsidP="006C3969">
      <w:pPr>
        <w:tabs>
          <w:tab w:val="left" w:pos="459"/>
        </w:tabs>
        <w:spacing w:before="120"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9. Отстраняване на недостатъците, установени при предаването на Строежа и въвеждането му в експлоатация;</w:t>
      </w:r>
    </w:p>
    <w:p w:rsidR="00135C37" w:rsidRPr="00823836" w:rsidRDefault="00135C37" w:rsidP="006C3969">
      <w:pPr>
        <w:tabs>
          <w:tab w:val="left" w:pos="459"/>
        </w:tabs>
        <w:spacing w:before="120"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10. Отстраняване на проявени дефекти през гаранционните срокове, определени с договора за възлагане на обществената поръчка в съответствие с офертата.</w:t>
      </w:r>
    </w:p>
    <w:p w:rsidR="00135C37" w:rsidRPr="00823836" w:rsidRDefault="00135C37" w:rsidP="006C3969">
      <w:pPr>
        <w:keepNext/>
        <w:spacing w:before="240" w:after="60" w:line="360" w:lineRule="auto"/>
        <w:jc w:val="both"/>
        <w:outlineLvl w:val="0"/>
        <w:rPr>
          <w:rFonts w:ascii="Times New Roman" w:eastAsia="Times New Roman" w:hAnsi="Times New Roman" w:cs="Times New Roman"/>
          <w:b/>
          <w:caps/>
          <w:kern w:val="32"/>
          <w:sz w:val="24"/>
          <w:szCs w:val="24"/>
        </w:rPr>
      </w:pPr>
      <w:bookmarkStart w:id="0" w:name="_Toc220843958"/>
      <w:r w:rsidRPr="00823836">
        <w:rPr>
          <w:rFonts w:ascii="Times New Roman" w:eastAsia="Times New Roman" w:hAnsi="Times New Roman" w:cs="Times New Roman"/>
          <w:b/>
          <w:caps/>
          <w:kern w:val="32"/>
          <w:sz w:val="24"/>
          <w:szCs w:val="24"/>
        </w:rPr>
        <w:t>І</w:t>
      </w:r>
      <w:r w:rsidRPr="00823836">
        <w:rPr>
          <w:rFonts w:ascii="Times New Roman" w:eastAsia="Times New Roman" w:hAnsi="Times New Roman" w:cs="Times New Roman"/>
          <w:b/>
          <w:caps/>
          <w:kern w:val="32"/>
          <w:sz w:val="24"/>
          <w:szCs w:val="24"/>
          <w:lang w:val="de-DE"/>
        </w:rPr>
        <w:t>I</w:t>
      </w:r>
      <w:r w:rsidRPr="00823836">
        <w:rPr>
          <w:rFonts w:ascii="Times New Roman" w:eastAsia="Times New Roman" w:hAnsi="Times New Roman" w:cs="Times New Roman"/>
          <w:b/>
          <w:caps/>
          <w:kern w:val="32"/>
          <w:sz w:val="24"/>
          <w:szCs w:val="24"/>
        </w:rPr>
        <w:t>. СРОК НА ДОГОВОРА</w:t>
      </w:r>
      <w:bookmarkEnd w:id="0"/>
      <w:r w:rsidRPr="00823836">
        <w:rPr>
          <w:rFonts w:ascii="Times New Roman" w:eastAsia="Times New Roman" w:hAnsi="Times New Roman" w:cs="Times New Roman"/>
          <w:b/>
          <w:caps/>
          <w:kern w:val="32"/>
          <w:sz w:val="24"/>
          <w:szCs w:val="24"/>
        </w:rPr>
        <w:t xml:space="preserve"> и място на изпълнение</w:t>
      </w:r>
    </w:p>
    <w:p w:rsidR="00135C37" w:rsidRPr="00823836" w:rsidRDefault="00135C37" w:rsidP="006C3969">
      <w:pPr>
        <w:spacing w:after="0" w:line="360" w:lineRule="auto"/>
        <w:rPr>
          <w:rFonts w:ascii="Times New Roman" w:eastAsia="Times New Roman" w:hAnsi="Times New Roman" w:cs="Times New Roman"/>
          <w:sz w:val="24"/>
          <w:szCs w:val="24"/>
          <w:lang w:eastAsia="bg-BG"/>
        </w:rPr>
      </w:pPr>
    </w:p>
    <w:p w:rsidR="00135C37" w:rsidRPr="00823836" w:rsidRDefault="00135C37" w:rsidP="006C3969">
      <w:pPr>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2. (1)</w:t>
      </w:r>
      <w:r w:rsidR="00883FF2">
        <w:rPr>
          <w:rFonts w:ascii="Times New Roman" w:eastAsia="Times New Roman" w:hAnsi="Times New Roman" w:cs="Times New Roman"/>
          <w:sz w:val="24"/>
          <w:szCs w:val="24"/>
          <w:lang w:eastAsia="bg-BG"/>
        </w:rPr>
        <w:t xml:space="preserve"> Срок на договора до</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i/>
          <w:sz w:val="24"/>
          <w:szCs w:val="24"/>
          <w:lang w:eastAsia="bg-BG"/>
        </w:rPr>
        <w:t>24 месеца</w:t>
      </w:r>
      <w:r w:rsidRPr="00823836">
        <w:rPr>
          <w:rFonts w:ascii="Times New Roman" w:eastAsia="Times New Roman" w:hAnsi="Times New Roman" w:cs="Times New Roman"/>
          <w:sz w:val="24"/>
          <w:szCs w:val="24"/>
          <w:lang w:eastAsia="bg-BG"/>
        </w:rPr>
        <w:t xml:space="preserve"> от подписването му.</w:t>
      </w:r>
    </w:p>
    <w:p w:rsidR="00135C37" w:rsidRPr="00823836" w:rsidRDefault="00195D3C" w:rsidP="006C3969">
      <w:pPr>
        <w:spacing w:before="120" w:after="0" w:line="360" w:lineRule="auto"/>
        <w:ind w:right="-6"/>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(2)Срокове за изпълнение</w:t>
      </w:r>
      <w:r w:rsidR="00135C37" w:rsidRPr="00823836">
        <w:rPr>
          <w:rFonts w:ascii="Times New Roman" w:eastAsia="Times New Roman" w:hAnsi="Times New Roman" w:cs="Times New Roman"/>
          <w:b/>
          <w:sz w:val="24"/>
          <w:szCs w:val="24"/>
          <w:lang w:eastAsia="bg-BG"/>
        </w:rPr>
        <w:t>:</w:t>
      </w:r>
    </w:p>
    <w:p w:rsidR="00135C37" w:rsidRPr="00823836" w:rsidRDefault="00135C37" w:rsidP="006C3969">
      <w:pPr>
        <w:spacing w:after="0" w:line="360" w:lineRule="auto"/>
        <w:jc w:val="both"/>
        <w:rPr>
          <w:rFonts w:ascii="Times New Roman" w:eastAsia="Times New Roman" w:hAnsi="Times New Roman" w:cs="Times New Roman"/>
          <w:i/>
          <w:sz w:val="24"/>
          <w:szCs w:val="24"/>
          <w:lang w:eastAsia="bg-BG"/>
        </w:rPr>
      </w:pPr>
      <w:r w:rsidRPr="00823836">
        <w:rPr>
          <w:rFonts w:ascii="Times New Roman" w:eastAsia="Times New Roman" w:hAnsi="Times New Roman" w:cs="Times New Roman"/>
          <w:i/>
          <w:sz w:val="24"/>
          <w:szCs w:val="24"/>
          <w:lang w:eastAsia="bg-BG"/>
        </w:rPr>
        <w:t xml:space="preserve">1. за обекти по чл.1,ал.2,т.1 с разрешително за строеж срока за изпълнение </w:t>
      </w:r>
      <w:r w:rsidRPr="00823836">
        <w:rPr>
          <w:rFonts w:ascii="Times New Roman" w:eastAsia="Times New Roman" w:hAnsi="Times New Roman" w:cs="Times New Roman"/>
          <w:i/>
          <w:sz w:val="24"/>
          <w:szCs w:val="24"/>
          <w:lang w:val="ru-RU" w:eastAsia="bg-BG"/>
        </w:rPr>
        <w:t xml:space="preserve">започва да тече от по-късната дата от </w:t>
      </w:r>
      <w:r w:rsidRPr="00823836">
        <w:rPr>
          <w:rFonts w:ascii="Times New Roman" w:eastAsia="Times New Roman" w:hAnsi="Times New Roman" w:cs="Times New Roman"/>
          <w:i/>
          <w:sz w:val="24"/>
          <w:szCs w:val="24"/>
          <w:lang w:val="en-US" w:eastAsia="bg-BG"/>
        </w:rPr>
        <w:t xml:space="preserve"> възлагателно писмо</w:t>
      </w:r>
      <w:r w:rsidRPr="00823836">
        <w:rPr>
          <w:rFonts w:ascii="Times New Roman" w:eastAsia="Times New Roman" w:hAnsi="Times New Roman" w:cs="Times New Roman"/>
          <w:i/>
          <w:sz w:val="24"/>
          <w:szCs w:val="24"/>
          <w:lang w:val="ru-RU" w:eastAsia="bg-BG"/>
        </w:rPr>
        <w:t xml:space="preserve"> </w:t>
      </w:r>
      <w:r w:rsidR="006C3969" w:rsidRPr="00823836">
        <w:rPr>
          <w:rFonts w:ascii="Times New Roman" w:eastAsia="Times New Roman" w:hAnsi="Times New Roman" w:cs="Times New Roman"/>
          <w:i/>
          <w:sz w:val="24"/>
          <w:szCs w:val="24"/>
          <w:lang w:val="ru-RU" w:eastAsia="bg-BG"/>
        </w:rPr>
        <w:t xml:space="preserve"> </w:t>
      </w:r>
      <w:r w:rsidRPr="00823836">
        <w:rPr>
          <w:rFonts w:ascii="Times New Roman" w:eastAsia="Times New Roman" w:hAnsi="Times New Roman" w:cs="Times New Roman"/>
          <w:i/>
          <w:sz w:val="24"/>
          <w:szCs w:val="24"/>
          <w:lang w:val="ru-RU" w:eastAsia="bg-BG"/>
        </w:rPr>
        <w:t xml:space="preserve"> или </w:t>
      </w:r>
      <w:r w:rsidRPr="00823836">
        <w:rPr>
          <w:rFonts w:ascii="Times New Roman" w:eastAsia="Times New Roman" w:hAnsi="Times New Roman" w:cs="Times New Roman"/>
          <w:i/>
          <w:sz w:val="24"/>
          <w:szCs w:val="24"/>
          <w:lang w:val="en-US" w:eastAsia="bg-BG"/>
        </w:rPr>
        <w:t xml:space="preserve">датата на съставане и подписване на Протокол </w:t>
      </w:r>
      <w:r w:rsidRPr="00823836">
        <w:rPr>
          <w:rFonts w:ascii="Times New Roman" w:eastAsia="Times New Roman" w:hAnsi="Times New Roman" w:cs="Times New Roman"/>
          <w:i/>
          <w:sz w:val="24"/>
          <w:szCs w:val="24"/>
          <w:lang w:eastAsia="bg-BG"/>
        </w:rPr>
        <w:t xml:space="preserve">обр.2 или </w:t>
      </w:r>
      <w:r w:rsidRPr="00823836">
        <w:rPr>
          <w:rFonts w:ascii="Times New Roman" w:eastAsia="Times New Roman" w:hAnsi="Times New Roman" w:cs="Times New Roman"/>
          <w:i/>
          <w:sz w:val="24"/>
          <w:szCs w:val="24"/>
          <w:lang w:val="en-US" w:eastAsia="bg-BG"/>
        </w:rPr>
        <w:t xml:space="preserve">обр.2а по Наредба </w:t>
      </w:r>
      <w:r w:rsidRPr="00823836">
        <w:rPr>
          <w:rFonts w:ascii="Times New Roman" w:eastAsia="Times New Roman" w:hAnsi="Times New Roman" w:cs="Times New Roman"/>
          <w:i/>
          <w:sz w:val="24"/>
          <w:szCs w:val="24"/>
          <w:lang w:val="ru-RU" w:eastAsia="bg-BG"/>
        </w:rPr>
        <w:t xml:space="preserve">№3 от 31.07.2003г. за откриване настроителна площадка.  </w:t>
      </w:r>
      <w:r w:rsidRPr="00823836">
        <w:rPr>
          <w:rFonts w:ascii="Times New Roman" w:eastAsia="Times New Roman" w:hAnsi="Times New Roman" w:cs="Times New Roman"/>
          <w:i/>
          <w:sz w:val="24"/>
          <w:szCs w:val="24"/>
          <w:lang w:val="en-US" w:eastAsia="bg-BG"/>
        </w:rPr>
        <w:t xml:space="preserve">Изпълнението на работите се счита за приключено с подписването на Констативен акт обр.15 </w:t>
      </w:r>
    </w:p>
    <w:p w:rsidR="00135C37" w:rsidRPr="00823836" w:rsidRDefault="00135C37" w:rsidP="006C3969">
      <w:pPr>
        <w:spacing w:after="0" w:line="360" w:lineRule="auto"/>
        <w:jc w:val="both"/>
        <w:rPr>
          <w:rFonts w:ascii="Times New Roman" w:eastAsia="Times New Roman" w:hAnsi="Times New Roman" w:cs="Times New Roman"/>
          <w:i/>
          <w:sz w:val="24"/>
          <w:szCs w:val="24"/>
          <w:lang w:eastAsia="bg-BG"/>
        </w:rPr>
      </w:pPr>
      <w:r w:rsidRPr="00823836">
        <w:rPr>
          <w:rFonts w:ascii="Times New Roman" w:eastAsia="Times New Roman" w:hAnsi="Times New Roman" w:cs="Times New Roman"/>
          <w:i/>
          <w:sz w:val="24"/>
          <w:szCs w:val="24"/>
          <w:lang w:eastAsia="bg-BG"/>
        </w:rPr>
        <w:t>2. З</w:t>
      </w:r>
      <w:r w:rsidRPr="00823836">
        <w:rPr>
          <w:rFonts w:ascii="Times New Roman" w:eastAsia="Times New Roman" w:hAnsi="Times New Roman" w:cs="Times New Roman"/>
          <w:i/>
          <w:sz w:val="24"/>
          <w:szCs w:val="24"/>
          <w:lang w:val="en-US" w:eastAsia="bg-BG"/>
        </w:rPr>
        <w:t xml:space="preserve">а обекти и дейности </w:t>
      </w:r>
      <w:r w:rsidRPr="00823836">
        <w:rPr>
          <w:rFonts w:ascii="Times New Roman" w:eastAsia="Times New Roman" w:hAnsi="Times New Roman" w:cs="Times New Roman"/>
          <w:i/>
          <w:sz w:val="24"/>
          <w:szCs w:val="24"/>
          <w:lang w:eastAsia="bg-BG"/>
        </w:rPr>
        <w:t xml:space="preserve">по чл.1,ал.2,т.1 </w:t>
      </w:r>
      <w:r w:rsidRPr="00823836">
        <w:rPr>
          <w:rFonts w:ascii="Times New Roman" w:eastAsia="Times New Roman" w:hAnsi="Times New Roman" w:cs="Times New Roman"/>
          <w:i/>
          <w:sz w:val="24"/>
          <w:szCs w:val="24"/>
          <w:lang w:val="en-US" w:eastAsia="bg-BG"/>
        </w:rPr>
        <w:t>без разрешително за строеж</w:t>
      </w:r>
      <w:r w:rsidRPr="00823836">
        <w:rPr>
          <w:rFonts w:ascii="Times New Roman" w:eastAsia="Times New Roman" w:hAnsi="Times New Roman" w:cs="Times New Roman"/>
          <w:i/>
          <w:sz w:val="24"/>
          <w:szCs w:val="24"/>
          <w:lang w:eastAsia="bg-BG"/>
        </w:rPr>
        <w:t xml:space="preserve"> срока за изпълнение започва да тече от датата на възлагателното писмо. Изпълнението </w:t>
      </w:r>
      <w:r w:rsidRPr="00823836">
        <w:rPr>
          <w:rFonts w:ascii="Times New Roman" w:eastAsia="Times New Roman" w:hAnsi="Times New Roman" w:cs="Times New Roman"/>
          <w:i/>
          <w:sz w:val="24"/>
          <w:szCs w:val="24"/>
          <w:lang w:val="en-US" w:eastAsia="bg-BG"/>
        </w:rPr>
        <w:t>на работите се счита за приключено с подписването на тристранен констативен протокол  за установяване качеството на изпълнените дейности и годността за ползване на обекта</w:t>
      </w:r>
      <w:r w:rsidRPr="00823836">
        <w:rPr>
          <w:rFonts w:ascii="Times New Roman" w:eastAsia="Times New Roman" w:hAnsi="Times New Roman" w:cs="Times New Roman"/>
          <w:i/>
          <w:sz w:val="24"/>
          <w:szCs w:val="24"/>
          <w:lang w:eastAsia="bg-BG"/>
        </w:rPr>
        <w:t xml:space="preserve">, който се подписва от ОП“Инвестиционна политика“ и от кметовете на районните кметства </w:t>
      </w:r>
      <w:r w:rsidRPr="00823836">
        <w:rPr>
          <w:rFonts w:ascii="Times New Roman" w:eastAsia="Times New Roman" w:hAnsi="Times New Roman" w:cs="Times New Roman"/>
          <w:i/>
          <w:sz w:val="24"/>
          <w:szCs w:val="24"/>
          <w:lang w:val="ru-RU" w:eastAsia="bg-BG"/>
        </w:rPr>
        <w:t>или упълномощен</w:t>
      </w:r>
      <w:r w:rsidRPr="00823836">
        <w:rPr>
          <w:rFonts w:ascii="Times New Roman" w:eastAsia="Times New Roman" w:hAnsi="Times New Roman" w:cs="Times New Roman"/>
          <w:i/>
          <w:sz w:val="24"/>
          <w:szCs w:val="24"/>
          <w:lang w:eastAsia="bg-BG"/>
        </w:rPr>
        <w:t>и</w:t>
      </w:r>
      <w:r w:rsidRPr="00823836">
        <w:rPr>
          <w:rFonts w:ascii="Times New Roman" w:eastAsia="Times New Roman" w:hAnsi="Times New Roman" w:cs="Times New Roman"/>
          <w:i/>
          <w:sz w:val="24"/>
          <w:szCs w:val="24"/>
          <w:lang w:val="ru-RU" w:eastAsia="bg-BG"/>
        </w:rPr>
        <w:t xml:space="preserve"> от тях </w:t>
      </w:r>
      <w:r w:rsidRPr="00823836">
        <w:rPr>
          <w:rFonts w:ascii="Times New Roman" w:eastAsia="Times New Roman" w:hAnsi="Times New Roman" w:cs="Times New Roman"/>
          <w:i/>
          <w:sz w:val="24"/>
          <w:szCs w:val="24"/>
          <w:lang w:eastAsia="bg-BG"/>
        </w:rPr>
        <w:t>представители</w:t>
      </w:r>
    </w:p>
    <w:p w:rsidR="00135C37" w:rsidRPr="00823836" w:rsidRDefault="00135C37" w:rsidP="006C3969">
      <w:pPr>
        <w:spacing w:after="0" w:line="360" w:lineRule="auto"/>
        <w:jc w:val="both"/>
        <w:rPr>
          <w:rFonts w:ascii="Times New Roman" w:eastAsia="Times New Roman" w:hAnsi="Times New Roman" w:cs="Times New Roman"/>
          <w:i/>
          <w:sz w:val="24"/>
          <w:szCs w:val="24"/>
          <w:lang w:eastAsia="bg-BG"/>
        </w:rPr>
      </w:pPr>
      <w:r w:rsidRPr="00823836">
        <w:rPr>
          <w:rFonts w:ascii="Times New Roman" w:eastAsia="Times New Roman" w:hAnsi="Times New Roman" w:cs="Times New Roman"/>
          <w:i/>
          <w:sz w:val="24"/>
          <w:szCs w:val="24"/>
          <w:lang w:eastAsia="bg-BG"/>
        </w:rPr>
        <w:t xml:space="preserve">3. След получаване на възлагателно писмо   в десет дневен срок изпълнителя трябва да представи график за изпълнение и Технологично-строителната програма. </w:t>
      </w:r>
    </w:p>
    <w:p w:rsidR="00FB6937" w:rsidRPr="00823836" w:rsidRDefault="00135C37" w:rsidP="00C27249">
      <w:pPr>
        <w:tabs>
          <w:tab w:val="left" w:pos="426"/>
        </w:tabs>
        <w:spacing w:beforeLines="120" w:before="288" w:after="0" w:line="360" w:lineRule="auto"/>
        <w:jc w:val="both"/>
        <w:rPr>
          <w:rFonts w:ascii="Times New Roman" w:eastAsia="Courier New" w:hAnsi="Times New Roman" w:cs="Times New Roman"/>
          <w:b/>
          <w:bCs/>
          <w:color w:val="000000"/>
          <w:sz w:val="24"/>
          <w:szCs w:val="24"/>
          <w:lang w:eastAsia="bg-BG"/>
        </w:rPr>
      </w:pPr>
      <w:r w:rsidRPr="00823836">
        <w:rPr>
          <w:rFonts w:ascii="Times New Roman" w:eastAsia="Times New Roman" w:hAnsi="Times New Roman" w:cs="Times New Roman"/>
          <w:sz w:val="24"/>
          <w:szCs w:val="24"/>
        </w:rPr>
        <w:lastRenderedPageBreak/>
        <w:t>(3)</w:t>
      </w:r>
      <w:r w:rsidRPr="00823836">
        <w:rPr>
          <w:rFonts w:ascii="Times New Roman" w:eastAsia="Times New Roman" w:hAnsi="Times New Roman" w:cs="Times New Roman"/>
          <w:sz w:val="24"/>
          <w:szCs w:val="24"/>
          <w:lang w:eastAsia="bg-BG"/>
        </w:rPr>
        <w:t xml:space="preserve"> </w:t>
      </w:r>
      <w:r w:rsidR="00FB6937" w:rsidRPr="00823836">
        <w:rPr>
          <w:rFonts w:ascii="Times New Roman" w:eastAsia="Times New Roman" w:hAnsi="Times New Roman" w:cs="Times New Roman"/>
          <w:b/>
          <w:bCs/>
          <w:sz w:val="24"/>
          <w:szCs w:val="24"/>
        </w:rPr>
        <w:t>Начин на възлагането на дейностите по договорите сключени въз основа на рамковото споразумение:</w:t>
      </w:r>
      <w:r w:rsidR="00FB6937" w:rsidRPr="00823836">
        <w:rPr>
          <w:rFonts w:ascii="Times New Roman" w:eastAsia="Courier New" w:hAnsi="Times New Roman" w:cs="Times New Roman"/>
          <w:b/>
          <w:bCs/>
          <w:color w:val="000000"/>
          <w:sz w:val="24"/>
          <w:szCs w:val="24"/>
          <w:lang w:eastAsia="bg-BG"/>
        </w:rPr>
        <w:t xml:space="preserve"> дейностите/обектите по договора ще се възлагат с възлагателно писмо.</w:t>
      </w:r>
    </w:p>
    <w:p w:rsidR="00FB6937" w:rsidRPr="00823836" w:rsidRDefault="00FB6937" w:rsidP="006C3969">
      <w:pPr>
        <w:spacing w:before="120" w:after="0" w:line="360" w:lineRule="auto"/>
        <w:ind w:right="-6"/>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При възникване на ситуация с която се застрашава здравето и живота на хора или е с голяма обществена значимост за гражданите и икономиката на Община град Добрич, чрез обаждане по телефон или изпращане на факс се уведомява изпълнителя за необходимостта от предприемане на необходимите незабавни действия. Възлагането на изпълнените дейности ще се извърши през следващите три работни дни, чрез възлагателно писмо придружено с доклад. </w:t>
      </w:r>
    </w:p>
    <w:p w:rsidR="00883FF2" w:rsidRPr="005974B5" w:rsidRDefault="00883FF2" w:rsidP="00883FF2">
      <w:pPr>
        <w:spacing w:before="120" w:after="0" w:line="360" w:lineRule="auto"/>
        <w:jc w:val="both"/>
        <w:rPr>
          <w:rFonts w:ascii="Times New Roman" w:eastAsia="Times New Roman" w:hAnsi="Times New Roman" w:cs="Times New Roman"/>
          <w:sz w:val="24"/>
          <w:szCs w:val="24"/>
          <w:lang w:eastAsia="bg-BG"/>
        </w:rPr>
      </w:pPr>
      <w:r w:rsidRPr="005974B5">
        <w:rPr>
          <w:rFonts w:ascii="Times New Roman" w:eastAsia="Times New Roman" w:hAnsi="Times New Roman" w:cs="Times New Roman"/>
          <w:sz w:val="24"/>
          <w:szCs w:val="24"/>
        </w:rPr>
        <w:t>(4)</w:t>
      </w:r>
      <w:r w:rsidRPr="005974B5">
        <w:rPr>
          <w:rFonts w:ascii="Times New Roman" w:eastAsia="Times New Roman" w:hAnsi="Times New Roman" w:cs="Times New Roman"/>
          <w:sz w:val="24"/>
          <w:szCs w:val="24"/>
          <w:lang w:eastAsia="bg-BG"/>
        </w:rPr>
        <w:t xml:space="preserve"> Място на изпълнение</w:t>
      </w:r>
      <w:r>
        <w:rPr>
          <w:rFonts w:ascii="Times New Roman" w:eastAsia="Times New Roman" w:hAnsi="Times New Roman" w:cs="Times New Roman"/>
          <w:sz w:val="24"/>
          <w:szCs w:val="24"/>
          <w:lang w:eastAsia="bg-BG"/>
        </w:rPr>
        <w:t xml:space="preserve"> </w:t>
      </w:r>
      <w:r w:rsidRPr="005974B5">
        <w:rPr>
          <w:rFonts w:ascii="Times New Roman" w:eastAsia="Times New Roman" w:hAnsi="Times New Roman" w:cs="Times New Roman"/>
          <w:sz w:val="24"/>
          <w:szCs w:val="24"/>
          <w:lang w:eastAsia="bg-BG"/>
        </w:rPr>
        <w:t xml:space="preserve">- </w:t>
      </w:r>
      <w:r w:rsidRPr="000423EF">
        <w:rPr>
          <w:rFonts w:ascii="Times New Roman" w:eastAsia="Times New Roman" w:hAnsi="Times New Roman" w:cs="Times New Roman"/>
          <w:sz w:val="24"/>
          <w:szCs w:val="24"/>
          <w:lang w:eastAsia="bg-BG"/>
        </w:rPr>
        <w:t>територията на град Добрич</w:t>
      </w:r>
      <w:r w:rsidRPr="000423EF">
        <w:rPr>
          <w:rFonts w:ascii="Times New Roman" w:eastAsia="Times New Roman" w:hAnsi="Times New Roman" w:cs="Times New Roman"/>
          <w:sz w:val="24"/>
          <w:szCs w:val="24"/>
          <w:lang w:val="ru-RU" w:eastAsia="bg-BG"/>
        </w:rPr>
        <w:t>:</w:t>
      </w:r>
    </w:p>
    <w:p w:rsidR="00883FF2" w:rsidRPr="005974B5" w:rsidRDefault="00883FF2" w:rsidP="00883FF2">
      <w:pPr>
        <w:spacing w:before="100" w:beforeAutospacing="1" w:after="100" w:afterAutospacing="1" w:line="360" w:lineRule="auto"/>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1. …………………………… (с разрешение</w:t>
      </w:r>
      <w:r w:rsidRPr="005974B5">
        <w:rPr>
          <w:rFonts w:ascii="Times New Roman" w:eastAsia="Times New Roman" w:hAnsi="Times New Roman" w:cs="Times New Roman"/>
          <w:i/>
          <w:sz w:val="24"/>
          <w:szCs w:val="24"/>
          <w:lang w:eastAsia="bg-BG"/>
        </w:rPr>
        <w:t xml:space="preserve"> за строеж)</w:t>
      </w:r>
      <w:r>
        <w:rPr>
          <w:rFonts w:ascii="Times New Roman" w:eastAsia="Times New Roman" w:hAnsi="Times New Roman" w:cs="Times New Roman"/>
          <w:i/>
          <w:sz w:val="24"/>
          <w:szCs w:val="24"/>
          <w:lang w:eastAsia="bg-BG"/>
        </w:rPr>
        <w:t xml:space="preserve"> </w:t>
      </w:r>
    </w:p>
    <w:p w:rsidR="00883FF2" w:rsidRPr="005974B5" w:rsidRDefault="00883FF2" w:rsidP="00883FF2">
      <w:pPr>
        <w:spacing w:before="100" w:beforeAutospacing="1" w:after="100" w:afterAutospacing="1" w:line="360" w:lineRule="auto"/>
        <w:jc w:val="both"/>
        <w:rPr>
          <w:rFonts w:ascii="Times New Roman" w:eastAsia="Times New Roman" w:hAnsi="Times New Roman" w:cs="Times New Roman"/>
          <w:bCs/>
          <w:i/>
          <w:sz w:val="24"/>
          <w:szCs w:val="24"/>
          <w:lang w:eastAsia="bg-BG"/>
        </w:rPr>
      </w:pPr>
      <w:r w:rsidRPr="005974B5">
        <w:rPr>
          <w:rFonts w:ascii="Times New Roman" w:eastAsia="Times New Roman" w:hAnsi="Times New Roman" w:cs="Times New Roman"/>
          <w:i/>
          <w:sz w:val="24"/>
          <w:szCs w:val="24"/>
          <w:lang w:eastAsia="bg-BG"/>
        </w:rPr>
        <w:t>2. …………………………</w:t>
      </w:r>
      <w:r>
        <w:rPr>
          <w:rFonts w:ascii="Times New Roman" w:eastAsia="Times New Roman" w:hAnsi="Times New Roman" w:cs="Times New Roman"/>
          <w:i/>
          <w:sz w:val="24"/>
          <w:szCs w:val="24"/>
          <w:lang w:eastAsia="bg-BG"/>
        </w:rPr>
        <w:t xml:space="preserve"> </w:t>
      </w:r>
      <w:r w:rsidRPr="005974B5">
        <w:rPr>
          <w:rFonts w:ascii="Times New Roman" w:eastAsia="Times New Roman" w:hAnsi="Times New Roman" w:cs="Times New Roman"/>
          <w:i/>
          <w:sz w:val="24"/>
          <w:szCs w:val="24"/>
          <w:lang w:eastAsia="bg-BG"/>
        </w:rPr>
        <w:t>(</w:t>
      </w:r>
      <w:r>
        <w:rPr>
          <w:rFonts w:ascii="Times New Roman" w:eastAsia="Times New Roman" w:hAnsi="Times New Roman" w:cs="Times New Roman"/>
          <w:i/>
          <w:sz w:val="24"/>
          <w:szCs w:val="24"/>
          <w:lang w:val="en-US" w:eastAsia="bg-BG"/>
        </w:rPr>
        <w:t>без разрешение</w:t>
      </w:r>
      <w:r w:rsidRPr="005974B5">
        <w:rPr>
          <w:rFonts w:ascii="Times New Roman" w:eastAsia="Times New Roman" w:hAnsi="Times New Roman" w:cs="Times New Roman"/>
          <w:i/>
          <w:sz w:val="24"/>
          <w:szCs w:val="24"/>
          <w:lang w:val="en-US" w:eastAsia="bg-BG"/>
        </w:rPr>
        <w:t xml:space="preserve"> за строеж</w:t>
      </w:r>
      <w:r w:rsidRPr="005974B5">
        <w:rPr>
          <w:rFonts w:ascii="Times New Roman" w:eastAsia="Times New Roman" w:hAnsi="Times New Roman" w:cs="Times New Roman"/>
          <w:i/>
          <w:sz w:val="24"/>
          <w:szCs w:val="24"/>
          <w:lang w:eastAsia="bg-BG"/>
        </w:rPr>
        <w:t>)</w:t>
      </w:r>
    </w:p>
    <w:p w:rsidR="00135C37" w:rsidRPr="00823836" w:rsidRDefault="00135C37" w:rsidP="006C3969">
      <w:pPr>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 3. (1) </w:t>
      </w:r>
      <w:r w:rsidRPr="00823836">
        <w:rPr>
          <w:rFonts w:ascii="Times New Roman" w:eastAsia="Times New Roman" w:hAnsi="Times New Roman" w:cs="Times New Roman"/>
          <w:sz w:val="24"/>
          <w:szCs w:val="24"/>
          <w:lang w:eastAsia="bg-BG"/>
        </w:rPr>
        <w:t>Срокът за изпълнение на Строежа може да бъде удължаван само при Форсмажорни обстоятелства („непреодолима сила” -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 (2) </w:t>
      </w:r>
      <w:r w:rsidRPr="00823836">
        <w:rPr>
          <w:rFonts w:ascii="Times New Roman" w:eastAsia="Times New Roman" w:hAnsi="Times New Roman" w:cs="Times New Roman"/>
          <w:sz w:val="24"/>
          <w:szCs w:val="24"/>
          <w:lang w:eastAsia="bg-BG"/>
        </w:rPr>
        <w:t xml:space="preserve">Ако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счита, че има право на удължаване на срока за изпълнение на договора,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следва да отправи искане до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за удължаване на този срок. Искането се извършва писмено и следва да бъде направено не по- късно от 7 /седем/ дни от датата, на която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е узнал за обстоятелството, даващо му право да направи искане за удължаване на срока. В случай, че искането не е направено в рамките на срока по тази алинея, </w:t>
      </w:r>
      <w:r w:rsidRPr="00823836">
        <w:rPr>
          <w:rFonts w:ascii="Times New Roman" w:eastAsia="Times New Roman" w:hAnsi="Times New Roman" w:cs="Times New Roman"/>
          <w:b/>
          <w:sz w:val="24"/>
          <w:szCs w:val="24"/>
          <w:lang w:eastAsia="bg-BG"/>
        </w:rPr>
        <w:t>ВЪЗЛОЖИТЕЛЯТ</w:t>
      </w:r>
      <w:r w:rsidRPr="00823836">
        <w:rPr>
          <w:rFonts w:ascii="Times New Roman" w:eastAsia="Times New Roman" w:hAnsi="Times New Roman" w:cs="Times New Roman"/>
          <w:sz w:val="24"/>
          <w:szCs w:val="24"/>
          <w:lang w:eastAsia="bg-BG"/>
        </w:rPr>
        <w:t xml:space="preserve"> може да откаже да удължи срока за изпълнение.</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p>
    <w:p w:rsidR="00135C37" w:rsidRPr="00823836" w:rsidRDefault="00135C37" w:rsidP="006C3969">
      <w:pPr>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4.</w:t>
      </w:r>
      <w:r w:rsidRPr="00823836">
        <w:rPr>
          <w:rFonts w:ascii="Times New Roman" w:eastAsia="Times New Roman" w:hAnsi="Times New Roman" w:cs="Times New Roman"/>
          <w:sz w:val="24"/>
          <w:szCs w:val="24"/>
          <w:lang w:eastAsia="bg-BG"/>
        </w:rPr>
        <w:t xml:space="preserve"> Срокът на действие на договора е до </w:t>
      </w:r>
      <w:r w:rsidRPr="00823836">
        <w:rPr>
          <w:rFonts w:ascii="Times New Roman" w:eastAsia="Times New Roman" w:hAnsi="Times New Roman" w:cs="Times New Roman"/>
          <w:sz w:val="24"/>
          <w:szCs w:val="24"/>
        </w:rPr>
        <w:t xml:space="preserve">датата на </w:t>
      </w:r>
      <w:r w:rsidRPr="00823836">
        <w:rPr>
          <w:rFonts w:ascii="Times New Roman" w:eastAsia="Times New Roman" w:hAnsi="Times New Roman" w:cs="Times New Roman"/>
          <w:sz w:val="24"/>
          <w:szCs w:val="24"/>
          <w:lang w:val="ru-RU"/>
        </w:rPr>
        <w:t xml:space="preserve">изпълнение на възложените дейности по договора, но не повече от </w:t>
      </w:r>
      <w:r w:rsidRPr="00823836">
        <w:rPr>
          <w:rFonts w:ascii="Times New Roman" w:eastAsia="Times New Roman" w:hAnsi="Times New Roman" w:cs="Times New Roman"/>
          <w:i/>
          <w:sz w:val="24"/>
          <w:szCs w:val="24"/>
          <w:lang w:val="ru-RU"/>
        </w:rPr>
        <w:t>24</w:t>
      </w:r>
      <w:r w:rsidRPr="00823836">
        <w:rPr>
          <w:rFonts w:ascii="Times New Roman" w:eastAsia="Times New Roman" w:hAnsi="Times New Roman" w:cs="Times New Roman"/>
          <w:sz w:val="24"/>
          <w:szCs w:val="24"/>
          <w:lang w:val="ru-RU"/>
        </w:rPr>
        <w:t xml:space="preserve"> месеца.</w:t>
      </w:r>
    </w:p>
    <w:p w:rsidR="00135C37" w:rsidRPr="00823836" w:rsidRDefault="00135C37" w:rsidP="006C3969">
      <w:pPr>
        <w:keepNext/>
        <w:spacing w:before="240" w:after="60" w:line="360" w:lineRule="auto"/>
        <w:ind w:firstLine="708"/>
        <w:jc w:val="both"/>
        <w:outlineLvl w:val="0"/>
        <w:rPr>
          <w:rFonts w:ascii="Times New Roman" w:eastAsia="Times New Roman" w:hAnsi="Times New Roman" w:cs="Times New Roman"/>
          <w:b/>
          <w:caps/>
          <w:kern w:val="32"/>
          <w:sz w:val="24"/>
          <w:szCs w:val="24"/>
          <w:lang w:val="ru-RU"/>
        </w:rPr>
      </w:pPr>
      <w:bookmarkStart w:id="1" w:name="_Toc220843959"/>
      <w:r w:rsidRPr="00823836">
        <w:rPr>
          <w:rFonts w:ascii="Times New Roman" w:eastAsia="Times New Roman" w:hAnsi="Times New Roman" w:cs="Times New Roman"/>
          <w:b/>
          <w:caps/>
          <w:kern w:val="32"/>
          <w:sz w:val="24"/>
          <w:szCs w:val="24"/>
          <w:lang w:val="de-DE"/>
        </w:rPr>
        <w:lastRenderedPageBreak/>
        <w:t>III</w:t>
      </w:r>
      <w:r w:rsidRPr="00823836">
        <w:rPr>
          <w:rFonts w:ascii="Times New Roman" w:eastAsia="Times New Roman" w:hAnsi="Times New Roman" w:cs="Times New Roman"/>
          <w:b/>
          <w:caps/>
          <w:kern w:val="32"/>
          <w:sz w:val="24"/>
          <w:szCs w:val="24"/>
        </w:rPr>
        <w:t xml:space="preserve">. ЦЕНА ЗА ИЗПЪЛНЕНИЕ НА ДОГОВОРА. ОТЧИТАНЕ НА ИЗПЪЛНЕНИТЕ РАБОТИ. ПЛАЩАНЕ НА ЦЕНАТА ЗА ИЗПЪЛНЕНИЕ НА ДОГОВОРА. </w:t>
      </w:r>
      <w:bookmarkEnd w:id="1"/>
    </w:p>
    <w:p w:rsidR="00135C37" w:rsidRPr="00823836" w:rsidRDefault="00135C37" w:rsidP="006C3969">
      <w:pPr>
        <w:autoSpaceDE w:val="0"/>
        <w:autoSpaceDN w:val="0"/>
        <w:adjustRightInd w:val="0"/>
        <w:spacing w:after="0" w:line="360" w:lineRule="auto"/>
        <w:ind w:firstLine="720"/>
        <w:jc w:val="both"/>
        <w:rPr>
          <w:rFonts w:ascii="Times New Roman" w:eastAsia="Times New Roman" w:hAnsi="Times New Roman" w:cs="Times New Roman"/>
          <w:bCs/>
          <w:sz w:val="24"/>
          <w:szCs w:val="24"/>
          <w:lang w:eastAsia="bg-BG"/>
        </w:rPr>
      </w:pPr>
      <w:r w:rsidRPr="00823836">
        <w:rPr>
          <w:rFonts w:ascii="Times New Roman" w:eastAsia="Times New Roman" w:hAnsi="Times New Roman" w:cs="Times New Roman"/>
          <w:b/>
          <w:sz w:val="24"/>
          <w:szCs w:val="24"/>
          <w:lang w:eastAsia="bg-BG"/>
        </w:rPr>
        <w:t>Чл. 5. (1) 1.</w:t>
      </w:r>
      <w:r w:rsidRPr="00823836">
        <w:rPr>
          <w:rFonts w:ascii="Times New Roman" w:eastAsia="Times New Roman" w:hAnsi="Times New Roman" w:cs="Times New Roman"/>
          <w:bCs/>
          <w:sz w:val="24"/>
          <w:szCs w:val="24"/>
          <w:lang w:eastAsia="bg-BG"/>
        </w:rPr>
        <w:t xml:space="preserve"> Общата цена за изпълнение на договора е : </w:t>
      </w:r>
      <w:r w:rsidRPr="00823836">
        <w:rPr>
          <w:rFonts w:ascii="Times New Roman" w:eastAsia="Times New Roman" w:hAnsi="Times New Roman" w:cs="Times New Roman"/>
          <w:b/>
          <w:bCs/>
          <w:sz w:val="24"/>
          <w:szCs w:val="24"/>
          <w:lang w:eastAsia="bg-BG"/>
        </w:rPr>
        <w:t>………….. (словом) лева</w:t>
      </w:r>
      <w:r w:rsidRPr="00823836">
        <w:rPr>
          <w:rFonts w:ascii="Times New Roman" w:eastAsia="Times New Roman" w:hAnsi="Times New Roman" w:cs="Times New Roman"/>
          <w:b/>
          <w:sz w:val="24"/>
          <w:szCs w:val="24"/>
          <w:lang w:val="ru-RU" w:eastAsia="bg-BG"/>
        </w:rPr>
        <w:t xml:space="preserve"> </w:t>
      </w:r>
      <w:r w:rsidRPr="00823836">
        <w:rPr>
          <w:rFonts w:ascii="Times New Roman" w:eastAsia="Times New Roman" w:hAnsi="Times New Roman" w:cs="Times New Roman"/>
          <w:b/>
          <w:bCs/>
          <w:sz w:val="24"/>
          <w:szCs w:val="24"/>
          <w:lang w:eastAsia="bg-BG"/>
        </w:rPr>
        <w:t>без ДДС,в т.ч.:</w:t>
      </w:r>
    </w:p>
    <w:p w:rsidR="004344C0" w:rsidRPr="005974B5" w:rsidRDefault="004344C0" w:rsidP="004344C0">
      <w:pPr>
        <w:autoSpaceDE w:val="0"/>
        <w:autoSpaceDN w:val="0"/>
        <w:adjustRightInd w:val="0"/>
        <w:spacing w:after="0" w:line="360" w:lineRule="auto"/>
        <w:jc w:val="both"/>
        <w:rPr>
          <w:rFonts w:ascii="Times New Roman" w:eastAsia="Times New Roman" w:hAnsi="Times New Roman" w:cs="Times New Roman"/>
          <w:b/>
          <w:bCs/>
          <w:sz w:val="24"/>
          <w:szCs w:val="24"/>
          <w:lang w:eastAsia="bg-BG"/>
        </w:rPr>
      </w:pPr>
      <w:r w:rsidRPr="005974B5">
        <w:rPr>
          <w:rFonts w:ascii="Times New Roman" w:eastAsia="Times New Roman" w:hAnsi="Times New Roman" w:cs="Times New Roman"/>
          <w:b/>
          <w:bCs/>
          <w:sz w:val="24"/>
          <w:szCs w:val="24"/>
          <w:lang w:eastAsia="bg-BG"/>
        </w:rPr>
        <w:t>I. Обща цена за изп</w:t>
      </w:r>
      <w:r>
        <w:rPr>
          <w:rFonts w:ascii="Times New Roman" w:eastAsia="Times New Roman" w:hAnsi="Times New Roman" w:cs="Times New Roman"/>
          <w:b/>
          <w:bCs/>
          <w:sz w:val="24"/>
          <w:szCs w:val="24"/>
          <w:lang w:eastAsia="bg-BG"/>
        </w:rPr>
        <w:t>ълнение на обекти с разрешение</w:t>
      </w:r>
      <w:r w:rsidRPr="005974B5">
        <w:rPr>
          <w:rFonts w:ascii="Times New Roman" w:eastAsia="Times New Roman" w:hAnsi="Times New Roman" w:cs="Times New Roman"/>
          <w:b/>
          <w:bCs/>
          <w:sz w:val="24"/>
          <w:szCs w:val="24"/>
          <w:lang w:eastAsia="bg-BG"/>
        </w:rPr>
        <w:t xml:space="preserve"> строеж:</w:t>
      </w:r>
    </w:p>
    <w:p w:rsidR="004344C0" w:rsidRPr="005974B5" w:rsidRDefault="004344C0" w:rsidP="004344C0">
      <w:pPr>
        <w:autoSpaceDE w:val="0"/>
        <w:autoSpaceDN w:val="0"/>
        <w:adjustRightInd w:val="0"/>
        <w:spacing w:after="0" w:line="360" w:lineRule="auto"/>
        <w:ind w:firstLine="720"/>
        <w:jc w:val="both"/>
        <w:rPr>
          <w:rFonts w:ascii="Times New Roman" w:eastAsia="Times New Roman" w:hAnsi="Times New Roman" w:cs="Times New Roman"/>
          <w:spacing w:val="-5"/>
          <w:sz w:val="24"/>
          <w:szCs w:val="24"/>
          <w:lang w:val="ru-RU" w:eastAsia="bg-BG"/>
        </w:rPr>
      </w:pPr>
      <w:r w:rsidRPr="005974B5">
        <w:rPr>
          <w:rFonts w:ascii="Times New Roman" w:eastAsia="Times New Roman" w:hAnsi="Times New Roman" w:cs="Times New Roman"/>
          <w:b/>
          <w:bCs/>
          <w:sz w:val="24"/>
          <w:szCs w:val="24"/>
          <w:lang w:eastAsia="bg-BG"/>
        </w:rPr>
        <w:t>1. ………….. (словом) лева</w:t>
      </w:r>
      <w:r w:rsidRPr="005974B5">
        <w:rPr>
          <w:rFonts w:ascii="Times New Roman" w:eastAsia="Times New Roman" w:hAnsi="Times New Roman" w:cs="Times New Roman"/>
          <w:b/>
          <w:sz w:val="24"/>
          <w:szCs w:val="24"/>
          <w:lang w:val="ru-RU" w:eastAsia="bg-BG"/>
        </w:rPr>
        <w:t xml:space="preserve"> </w:t>
      </w:r>
      <w:r w:rsidRPr="005974B5">
        <w:rPr>
          <w:rFonts w:ascii="Times New Roman" w:eastAsia="Times New Roman" w:hAnsi="Times New Roman" w:cs="Times New Roman"/>
          <w:b/>
          <w:bCs/>
          <w:sz w:val="24"/>
          <w:szCs w:val="24"/>
          <w:lang w:eastAsia="bg-BG"/>
        </w:rPr>
        <w:t>без ДДС</w:t>
      </w:r>
      <w:r w:rsidRPr="005974B5">
        <w:rPr>
          <w:rFonts w:ascii="Times New Roman" w:eastAsia="Times New Roman" w:hAnsi="Times New Roman" w:cs="Times New Roman"/>
          <w:sz w:val="24"/>
          <w:szCs w:val="24"/>
          <w:lang w:val="ru-RU" w:eastAsia="bg-BG"/>
        </w:rPr>
        <w:t>, в т.ч цена за изпълнение………………………(словом)</w:t>
      </w:r>
      <w:r>
        <w:rPr>
          <w:rFonts w:ascii="Times New Roman" w:eastAsia="Times New Roman" w:hAnsi="Times New Roman" w:cs="Times New Roman"/>
          <w:sz w:val="24"/>
          <w:szCs w:val="24"/>
          <w:lang w:val="ru-RU" w:eastAsia="bg-BG"/>
        </w:rPr>
        <w:t xml:space="preserve"> лева без ДДС, съгласно</w:t>
      </w:r>
      <w:r w:rsidRPr="005974B5">
        <w:rPr>
          <w:rFonts w:ascii="Times New Roman" w:eastAsia="Times New Roman" w:hAnsi="Times New Roman" w:cs="Times New Roman"/>
          <w:spacing w:val="-5"/>
          <w:sz w:val="24"/>
          <w:szCs w:val="24"/>
          <w:lang w:val="ru-RU" w:eastAsia="bg-BG"/>
        </w:rPr>
        <w:t xml:space="preserve"> попълнена количествено -стойностна сметка и цена за </w:t>
      </w:r>
      <w:r w:rsidRPr="005974B5">
        <w:rPr>
          <w:rFonts w:ascii="Times New Roman" w:eastAsia="Times New Roman" w:hAnsi="Times New Roman" w:cs="Times New Roman"/>
          <w:sz w:val="24"/>
          <w:szCs w:val="24"/>
          <w:lang w:val="ru-RU" w:eastAsia="bg-BG"/>
        </w:rPr>
        <w:t xml:space="preserve">Непредвидени </w:t>
      </w:r>
      <w:r w:rsidRPr="005974B5">
        <w:rPr>
          <w:rFonts w:ascii="Times New Roman" w:eastAsia="Times New Roman" w:hAnsi="Times New Roman" w:cs="Times New Roman"/>
          <w:spacing w:val="-5"/>
          <w:sz w:val="24"/>
          <w:szCs w:val="24"/>
          <w:lang w:val="ru-RU" w:eastAsia="bg-BG"/>
        </w:rPr>
        <w:t>разходи ……………………(словом)</w:t>
      </w:r>
      <w:r>
        <w:rPr>
          <w:rFonts w:ascii="Times New Roman" w:eastAsia="Times New Roman" w:hAnsi="Times New Roman" w:cs="Times New Roman"/>
          <w:spacing w:val="-5"/>
          <w:sz w:val="24"/>
          <w:szCs w:val="24"/>
          <w:lang w:val="ru-RU" w:eastAsia="bg-BG"/>
        </w:rPr>
        <w:t xml:space="preserve"> </w:t>
      </w:r>
      <w:r w:rsidRPr="005974B5">
        <w:rPr>
          <w:rFonts w:ascii="Times New Roman" w:eastAsia="Times New Roman" w:hAnsi="Times New Roman" w:cs="Times New Roman"/>
          <w:spacing w:val="-5"/>
          <w:sz w:val="24"/>
          <w:szCs w:val="24"/>
          <w:lang w:val="ru-RU" w:eastAsia="bg-BG"/>
        </w:rPr>
        <w:t>лева без ДДС</w:t>
      </w:r>
      <w:r>
        <w:rPr>
          <w:rFonts w:ascii="Times New Roman" w:eastAsia="Times New Roman" w:hAnsi="Times New Roman" w:cs="Times New Roman"/>
          <w:spacing w:val="-5"/>
          <w:sz w:val="24"/>
          <w:szCs w:val="24"/>
          <w:lang w:val="ru-RU" w:eastAsia="bg-BG"/>
        </w:rPr>
        <w:t>.</w:t>
      </w:r>
    </w:p>
    <w:p w:rsidR="004344C0" w:rsidRPr="005974B5" w:rsidRDefault="004344C0" w:rsidP="004344C0">
      <w:pPr>
        <w:autoSpaceDE w:val="0"/>
        <w:autoSpaceDN w:val="0"/>
        <w:adjustRightInd w:val="0"/>
        <w:spacing w:after="0" w:line="360" w:lineRule="auto"/>
        <w:jc w:val="both"/>
        <w:rPr>
          <w:rFonts w:ascii="Times New Roman" w:eastAsia="Times New Roman" w:hAnsi="Times New Roman" w:cs="Times New Roman"/>
          <w:b/>
          <w:bCs/>
          <w:sz w:val="24"/>
          <w:szCs w:val="24"/>
          <w:lang w:eastAsia="bg-BG"/>
        </w:rPr>
      </w:pPr>
      <w:r w:rsidRPr="005974B5">
        <w:rPr>
          <w:rFonts w:ascii="Times New Roman" w:eastAsia="Times New Roman" w:hAnsi="Times New Roman" w:cs="Times New Roman"/>
          <w:b/>
          <w:bCs/>
          <w:sz w:val="24"/>
          <w:szCs w:val="24"/>
          <w:lang w:eastAsia="bg-BG"/>
        </w:rPr>
        <w:t>II. Обща цена за изпъл</w:t>
      </w:r>
      <w:r>
        <w:rPr>
          <w:rFonts w:ascii="Times New Roman" w:eastAsia="Times New Roman" w:hAnsi="Times New Roman" w:cs="Times New Roman"/>
          <w:b/>
          <w:bCs/>
          <w:sz w:val="24"/>
          <w:szCs w:val="24"/>
          <w:lang w:eastAsia="bg-BG"/>
        </w:rPr>
        <w:t>нение на обекти без разрешение</w:t>
      </w:r>
      <w:r w:rsidRPr="005974B5">
        <w:rPr>
          <w:rFonts w:ascii="Times New Roman" w:eastAsia="Times New Roman" w:hAnsi="Times New Roman" w:cs="Times New Roman"/>
          <w:b/>
          <w:bCs/>
          <w:sz w:val="24"/>
          <w:szCs w:val="24"/>
          <w:lang w:eastAsia="bg-BG"/>
        </w:rPr>
        <w:t xml:space="preserve"> строеж:</w:t>
      </w:r>
    </w:p>
    <w:p w:rsidR="004344C0" w:rsidRPr="005974B5" w:rsidRDefault="004344C0" w:rsidP="004344C0">
      <w:pPr>
        <w:autoSpaceDE w:val="0"/>
        <w:autoSpaceDN w:val="0"/>
        <w:adjustRightInd w:val="0"/>
        <w:spacing w:after="0" w:line="360" w:lineRule="auto"/>
        <w:ind w:firstLine="720"/>
        <w:jc w:val="both"/>
        <w:rPr>
          <w:rFonts w:ascii="Times New Roman" w:eastAsia="Times New Roman" w:hAnsi="Times New Roman" w:cs="Times New Roman"/>
          <w:spacing w:val="-5"/>
          <w:sz w:val="24"/>
          <w:szCs w:val="24"/>
          <w:lang w:val="ru-RU" w:eastAsia="bg-BG"/>
        </w:rPr>
      </w:pPr>
      <w:r w:rsidRPr="005974B5">
        <w:rPr>
          <w:rFonts w:ascii="Times New Roman" w:eastAsia="Times New Roman" w:hAnsi="Times New Roman" w:cs="Times New Roman"/>
          <w:b/>
          <w:bCs/>
          <w:sz w:val="24"/>
          <w:szCs w:val="24"/>
          <w:lang w:eastAsia="bg-BG"/>
        </w:rPr>
        <w:t>1. ………….. (словом) лева</w:t>
      </w:r>
      <w:r w:rsidRPr="005974B5">
        <w:rPr>
          <w:rFonts w:ascii="Times New Roman" w:eastAsia="Times New Roman" w:hAnsi="Times New Roman" w:cs="Times New Roman"/>
          <w:b/>
          <w:sz w:val="24"/>
          <w:szCs w:val="24"/>
          <w:lang w:val="ru-RU" w:eastAsia="bg-BG"/>
        </w:rPr>
        <w:t xml:space="preserve"> </w:t>
      </w:r>
      <w:r w:rsidRPr="005974B5">
        <w:rPr>
          <w:rFonts w:ascii="Times New Roman" w:eastAsia="Times New Roman" w:hAnsi="Times New Roman" w:cs="Times New Roman"/>
          <w:b/>
          <w:bCs/>
          <w:sz w:val="24"/>
          <w:szCs w:val="24"/>
          <w:lang w:eastAsia="bg-BG"/>
        </w:rPr>
        <w:t>без ДДС</w:t>
      </w:r>
      <w:r w:rsidRPr="005974B5">
        <w:rPr>
          <w:rFonts w:ascii="Times New Roman" w:eastAsia="Times New Roman" w:hAnsi="Times New Roman" w:cs="Times New Roman"/>
          <w:sz w:val="24"/>
          <w:szCs w:val="24"/>
          <w:lang w:val="ru-RU" w:eastAsia="bg-BG"/>
        </w:rPr>
        <w:t>, в т.ч цена за изпълнение………………………(словом)</w:t>
      </w:r>
      <w:r>
        <w:rPr>
          <w:rFonts w:ascii="Times New Roman" w:eastAsia="Times New Roman" w:hAnsi="Times New Roman" w:cs="Times New Roman"/>
          <w:sz w:val="24"/>
          <w:szCs w:val="24"/>
          <w:lang w:val="ru-RU" w:eastAsia="bg-BG"/>
        </w:rPr>
        <w:t xml:space="preserve"> </w:t>
      </w:r>
      <w:r w:rsidRPr="005974B5">
        <w:rPr>
          <w:rFonts w:ascii="Times New Roman" w:eastAsia="Times New Roman" w:hAnsi="Times New Roman" w:cs="Times New Roman"/>
          <w:sz w:val="24"/>
          <w:szCs w:val="24"/>
          <w:lang w:val="ru-RU" w:eastAsia="bg-BG"/>
        </w:rPr>
        <w:t xml:space="preserve">лева без ДДС, съгласно </w:t>
      </w:r>
      <w:r w:rsidRPr="005974B5">
        <w:rPr>
          <w:rFonts w:ascii="Times New Roman" w:eastAsia="Times New Roman" w:hAnsi="Times New Roman" w:cs="Times New Roman"/>
          <w:spacing w:val="-5"/>
          <w:sz w:val="24"/>
          <w:szCs w:val="24"/>
          <w:lang w:val="ru-RU" w:eastAsia="bg-BG"/>
        </w:rPr>
        <w:t xml:space="preserve"> попълнена количествено -стойностна сметка и цена за </w:t>
      </w:r>
      <w:r w:rsidRPr="005974B5">
        <w:rPr>
          <w:rFonts w:ascii="Times New Roman" w:eastAsia="Times New Roman" w:hAnsi="Times New Roman" w:cs="Times New Roman"/>
          <w:sz w:val="24"/>
          <w:szCs w:val="24"/>
          <w:lang w:val="ru-RU" w:eastAsia="bg-BG"/>
        </w:rPr>
        <w:t xml:space="preserve">Непредвидени </w:t>
      </w:r>
      <w:r w:rsidRPr="005974B5">
        <w:rPr>
          <w:rFonts w:ascii="Times New Roman" w:eastAsia="Times New Roman" w:hAnsi="Times New Roman" w:cs="Times New Roman"/>
          <w:spacing w:val="-5"/>
          <w:sz w:val="24"/>
          <w:szCs w:val="24"/>
          <w:lang w:val="ru-RU" w:eastAsia="bg-BG"/>
        </w:rPr>
        <w:t>разходи ……………………(словом)</w:t>
      </w:r>
      <w:r>
        <w:rPr>
          <w:rFonts w:ascii="Times New Roman" w:eastAsia="Times New Roman" w:hAnsi="Times New Roman" w:cs="Times New Roman"/>
          <w:spacing w:val="-5"/>
          <w:sz w:val="24"/>
          <w:szCs w:val="24"/>
          <w:lang w:val="ru-RU" w:eastAsia="bg-BG"/>
        </w:rPr>
        <w:t xml:space="preserve"> </w:t>
      </w:r>
      <w:r w:rsidRPr="005974B5">
        <w:rPr>
          <w:rFonts w:ascii="Times New Roman" w:eastAsia="Times New Roman" w:hAnsi="Times New Roman" w:cs="Times New Roman"/>
          <w:spacing w:val="-5"/>
          <w:sz w:val="24"/>
          <w:szCs w:val="24"/>
          <w:lang w:val="ru-RU" w:eastAsia="bg-BG"/>
        </w:rPr>
        <w:t>лева без ДДС</w:t>
      </w:r>
      <w:r>
        <w:rPr>
          <w:rFonts w:ascii="Times New Roman" w:eastAsia="Times New Roman" w:hAnsi="Times New Roman" w:cs="Times New Roman"/>
          <w:spacing w:val="-5"/>
          <w:sz w:val="24"/>
          <w:szCs w:val="24"/>
          <w:lang w:val="ru-RU" w:eastAsia="bg-BG"/>
        </w:rPr>
        <w:t>.</w:t>
      </w:r>
    </w:p>
    <w:p w:rsidR="00135C37" w:rsidRPr="00823836" w:rsidRDefault="0026397A" w:rsidP="006C3969">
      <w:pPr>
        <w:widowControl w:val="0"/>
        <w:autoSpaceDE w:val="0"/>
        <w:autoSpaceDN w:val="0"/>
        <w:adjustRightInd w:val="0"/>
        <w:spacing w:after="0" w:line="360" w:lineRule="auto"/>
        <w:ind w:firstLine="720"/>
        <w:jc w:val="both"/>
        <w:rPr>
          <w:rFonts w:ascii="Times New Roman" w:eastAsia="Times New Roman" w:hAnsi="Times New Roman" w:cs="Times New Roman"/>
          <w:spacing w:val="-5"/>
          <w:sz w:val="24"/>
          <w:szCs w:val="24"/>
          <w:lang w:val="ru-RU" w:eastAsia="bg-BG"/>
        </w:rPr>
      </w:pPr>
      <w:r>
        <w:rPr>
          <w:rFonts w:ascii="Times New Roman" w:eastAsia="Calibri" w:hAnsi="Times New Roman" w:cs="Times New Roman"/>
          <w:sz w:val="24"/>
          <w:szCs w:val="24"/>
          <w:lang w:val="ru-RU" w:eastAsia="bg-BG"/>
        </w:rPr>
        <w:t xml:space="preserve"> </w:t>
      </w:r>
      <w:r w:rsidR="00135C37" w:rsidRPr="00823836">
        <w:rPr>
          <w:rFonts w:ascii="Times New Roman" w:eastAsia="Calibri" w:hAnsi="Times New Roman" w:cs="Times New Roman"/>
          <w:sz w:val="24"/>
          <w:szCs w:val="24"/>
          <w:lang w:val="ru-RU" w:eastAsia="bg-BG"/>
        </w:rPr>
        <w:t xml:space="preserve">  </w:t>
      </w:r>
    </w:p>
    <w:p w:rsidR="00135C37" w:rsidRPr="00823836" w:rsidRDefault="00135C37" w:rsidP="006C3969">
      <w:pPr>
        <w:autoSpaceDE w:val="0"/>
        <w:autoSpaceDN w:val="0"/>
        <w:adjustRightInd w:val="0"/>
        <w:spacing w:after="0" w:line="360" w:lineRule="auto"/>
        <w:ind w:firstLine="720"/>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 (2) ИЗПЪЛНИТЕЛЯТ</w:t>
      </w:r>
      <w:r w:rsidRPr="00823836">
        <w:rPr>
          <w:rFonts w:ascii="Times New Roman" w:eastAsia="Times New Roman" w:hAnsi="Times New Roman" w:cs="Times New Roman"/>
          <w:sz w:val="24"/>
          <w:szCs w:val="24"/>
        </w:rPr>
        <w:t xml:space="preserve"> потвърждава, че Цената за изпълнение на Договора е единственото възнаграждение за изпълнение на Дейностите по договора</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sz w:val="24"/>
          <w:szCs w:val="24"/>
        </w:rPr>
        <w:t>и</w:t>
      </w:r>
      <w:r w:rsidRPr="00823836">
        <w:rPr>
          <w:rFonts w:ascii="Times New Roman" w:eastAsia="Times New Roman" w:hAnsi="Times New Roman" w:cs="Times New Roman"/>
          <w:b/>
          <w:sz w:val="24"/>
          <w:szCs w:val="24"/>
        </w:rPr>
        <w:t xml:space="preserve"> ВЪЗЛОЖИТЕЛЯТ</w:t>
      </w:r>
      <w:r w:rsidRPr="00823836">
        <w:rPr>
          <w:rFonts w:ascii="Times New Roman" w:eastAsia="Times New Roman" w:hAnsi="Times New Roman" w:cs="Times New Roman"/>
          <w:sz w:val="24"/>
          <w:szCs w:val="24"/>
        </w:rPr>
        <w:t xml:space="preserve"> не дължи на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каквито и да било други суми. Цената за изпълнение на Договора/на отделните обекти и дейности не подлежи на промяна, освен в случаите на чл. 116 от Закона за обществени поръчки. Заплащането ще се извършва по реално извършени дейности, количества и цени в рамките на Договора. </w:t>
      </w:r>
    </w:p>
    <w:p w:rsidR="00135C37" w:rsidRPr="00823836" w:rsidRDefault="00135C37" w:rsidP="006C3969">
      <w:pPr>
        <w:autoSpaceDE w:val="0"/>
        <w:autoSpaceDN w:val="0"/>
        <w:adjustRightInd w:val="0"/>
        <w:spacing w:after="120" w:line="360" w:lineRule="auto"/>
        <w:ind w:firstLine="720"/>
        <w:jc w:val="both"/>
        <w:rPr>
          <w:rFonts w:ascii="Times New Roman" w:eastAsia="Times New Roman" w:hAnsi="Times New Roman" w:cs="Times New Roman"/>
          <w:sz w:val="24"/>
          <w:szCs w:val="24"/>
        </w:rPr>
      </w:pPr>
      <w:r w:rsidRPr="00823836">
        <w:rPr>
          <w:rFonts w:ascii="Times New Roman" w:eastAsia="Times New Roman" w:hAnsi="Times New Roman" w:cs="Times New Roman"/>
          <w:b/>
          <w:bCs/>
          <w:iCs/>
          <w:sz w:val="24"/>
          <w:szCs w:val="24"/>
          <w:lang w:eastAsia="bg-BG"/>
        </w:rPr>
        <w:t>(3)</w:t>
      </w:r>
      <w:r w:rsidRPr="00823836">
        <w:rPr>
          <w:rFonts w:ascii="Times New Roman" w:eastAsia="Times New Roman" w:hAnsi="Times New Roman" w:cs="Times New Roman"/>
          <w:bCs/>
          <w:iCs/>
          <w:sz w:val="24"/>
          <w:szCs w:val="24"/>
          <w:lang w:eastAsia="bg-BG"/>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потвърждава, че оферирайки Количествено-стойностната си сметка, е изложил пълно и окончателно посочените от него ставки и цени за съответните видове работи, така че общата стойност на СМР покрива всичките му задължения за тяхното изпълнение за целия срок на действие на договора и включва следното:</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1. разходите за изпълнение на СМР, вкл. тези за подготовката на строителството, за извършването на временните строителни работи, за осигуряване транспорта на машините и заплащането на труда, временната организация на движението, депонирането на негодни почви и строителни отпадъци, промяна в организацията на строителството, охрана на труда, застраховка на СМР и на професионалната си отговорност и други присъщи разходи, неупоменати по-горе.</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lastRenderedPageBreak/>
        <w:t>2. разходите за покупка на влаганите Строителни продукти;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 xml:space="preserve">3. разходите за извършване на работите по изпитването и пускането в експлоатация на Строежа, които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трябва да извърши, както и тяхната единична цена;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4. разходи за лабораторни изпитвания;</w:t>
      </w:r>
    </w:p>
    <w:p w:rsidR="00135C37" w:rsidRPr="00823836" w:rsidRDefault="00135C37" w:rsidP="006C3969">
      <w:pPr>
        <w:autoSpaceDE w:val="0"/>
        <w:autoSpaceDN w:val="0"/>
        <w:adjustRightInd w:val="0"/>
        <w:spacing w:after="0" w:line="360" w:lineRule="auto"/>
        <w:ind w:firstLine="720"/>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 (4)</w:t>
      </w:r>
      <w:r w:rsidRPr="00823836">
        <w:rPr>
          <w:rFonts w:ascii="Times New Roman" w:eastAsia="Times New Roman" w:hAnsi="Times New Roman" w:cs="Times New Roman"/>
          <w:b/>
          <w:sz w:val="24"/>
          <w:szCs w:val="24"/>
          <w:lang w:eastAsia="bg-BG"/>
        </w:rPr>
        <w:t xml:space="preserve"> </w:t>
      </w:r>
      <w:r w:rsidRPr="00823836">
        <w:rPr>
          <w:rFonts w:ascii="Times New Roman" w:eastAsia="Times New Roman" w:hAnsi="Times New Roman" w:cs="Times New Roman"/>
          <w:sz w:val="24"/>
          <w:szCs w:val="24"/>
        </w:rPr>
        <w:t xml:space="preserve">Единичните цени, посочени в Количествено-стойностната сметка са окончателни и не се променят при промени в цените на труда, Строителните продукти  и др., освен в случаите на </w:t>
      </w:r>
      <w:r w:rsidRPr="00823836">
        <w:rPr>
          <w:rFonts w:ascii="Times New Roman" w:eastAsia="Times New Roman" w:hAnsi="Times New Roman" w:cs="Times New Roman"/>
          <w:sz w:val="24"/>
          <w:szCs w:val="24"/>
          <w:lang w:eastAsia="bg-BG"/>
        </w:rPr>
        <w:t xml:space="preserve">чл. 116 </w:t>
      </w:r>
      <w:r w:rsidRPr="00823836">
        <w:rPr>
          <w:rFonts w:ascii="Times New Roman" w:eastAsia="Times New Roman" w:hAnsi="Times New Roman" w:cs="Times New Roman"/>
          <w:sz w:val="24"/>
          <w:szCs w:val="24"/>
        </w:rPr>
        <w:t xml:space="preserve">от Закона за обществени поръчки.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 (5)</w:t>
      </w:r>
      <w:r w:rsidRPr="00823836">
        <w:rPr>
          <w:rFonts w:ascii="Times New Roman" w:eastAsia="Times New Roman" w:hAnsi="Times New Roman" w:cs="Times New Roman"/>
          <w:sz w:val="24"/>
          <w:szCs w:val="24"/>
        </w:rPr>
        <w:t xml:space="preserve"> Промяна на количествата на даден вид работа не е предпоставка за промяна на единичната цена за тази работа.</w:t>
      </w:r>
    </w:p>
    <w:p w:rsidR="00135C37" w:rsidRPr="00823836" w:rsidRDefault="00135C37" w:rsidP="006C3969">
      <w:pPr>
        <w:spacing w:after="0" w:line="360" w:lineRule="auto"/>
        <w:jc w:val="both"/>
        <w:rPr>
          <w:rFonts w:ascii="Times New Roman" w:eastAsia="Times New Roman" w:hAnsi="Times New Roman" w:cs="Times New Roman"/>
          <w:b/>
          <w:bCs/>
          <w:iCs/>
          <w:sz w:val="24"/>
          <w:szCs w:val="24"/>
          <w:lang w:eastAsia="bg-BG"/>
        </w:rPr>
      </w:pPr>
      <w:r w:rsidRPr="00823836">
        <w:rPr>
          <w:rFonts w:ascii="Times New Roman" w:eastAsia="Times New Roman" w:hAnsi="Times New Roman" w:cs="Times New Roman"/>
          <w:b/>
          <w:sz w:val="24"/>
          <w:szCs w:val="24"/>
        </w:rPr>
        <w:t>(6)</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bCs/>
          <w:iCs/>
          <w:sz w:val="24"/>
          <w:szCs w:val="24"/>
          <w:lang w:eastAsia="bg-BG"/>
        </w:rPr>
        <w:t>Показатели за ценообразуване при изпълнение на непредвидени работи :</w:t>
      </w:r>
    </w:p>
    <w:p w:rsidR="00135C37" w:rsidRPr="00823836" w:rsidRDefault="00135C37" w:rsidP="006C3969">
      <w:pPr>
        <w:widowControl w:val="0"/>
        <w:numPr>
          <w:ilvl w:val="0"/>
          <w:numId w:val="38"/>
        </w:numPr>
        <w:spacing w:after="0" w:line="360" w:lineRule="auto"/>
        <w:jc w:val="both"/>
        <w:rPr>
          <w:rFonts w:ascii="Times New Roman" w:eastAsia="Courier New" w:hAnsi="Times New Roman" w:cs="Times New Roman"/>
          <w:b/>
          <w:bCs/>
          <w:sz w:val="24"/>
          <w:szCs w:val="24"/>
          <w:lang w:eastAsia="bg-BG"/>
        </w:rPr>
      </w:pPr>
      <w:r w:rsidRPr="00823836">
        <w:rPr>
          <w:rFonts w:ascii="Times New Roman" w:eastAsia="Courier New" w:hAnsi="Times New Roman" w:cs="Times New Roman"/>
          <w:b/>
          <w:bCs/>
          <w:sz w:val="24"/>
          <w:szCs w:val="24"/>
          <w:lang w:eastAsia="bg-BG"/>
        </w:rPr>
        <w:t>Часова ставка – ……….лв/час</w:t>
      </w:r>
    </w:p>
    <w:p w:rsidR="00135C37" w:rsidRPr="00823836" w:rsidRDefault="00135C37" w:rsidP="006C3969">
      <w:pPr>
        <w:widowControl w:val="0"/>
        <w:numPr>
          <w:ilvl w:val="0"/>
          <w:numId w:val="38"/>
        </w:numPr>
        <w:spacing w:after="0" w:line="360" w:lineRule="auto"/>
        <w:jc w:val="both"/>
        <w:rPr>
          <w:rFonts w:ascii="Times New Roman" w:eastAsia="Courier New" w:hAnsi="Times New Roman" w:cs="Times New Roman"/>
          <w:b/>
          <w:bCs/>
          <w:sz w:val="24"/>
          <w:szCs w:val="24"/>
          <w:lang w:eastAsia="bg-BG"/>
        </w:rPr>
      </w:pPr>
      <w:r w:rsidRPr="00823836">
        <w:rPr>
          <w:rFonts w:ascii="Times New Roman" w:eastAsia="Courier New" w:hAnsi="Times New Roman" w:cs="Times New Roman"/>
          <w:b/>
          <w:bCs/>
          <w:sz w:val="24"/>
          <w:szCs w:val="24"/>
          <w:lang w:eastAsia="bg-BG"/>
        </w:rPr>
        <w:t>Допълнителни разходи върху труд -   …..%</w:t>
      </w:r>
    </w:p>
    <w:p w:rsidR="00135C37" w:rsidRPr="00823836" w:rsidRDefault="00135C37" w:rsidP="006C3969">
      <w:pPr>
        <w:widowControl w:val="0"/>
        <w:numPr>
          <w:ilvl w:val="0"/>
          <w:numId w:val="38"/>
        </w:numPr>
        <w:spacing w:after="0" w:line="360" w:lineRule="auto"/>
        <w:jc w:val="both"/>
        <w:rPr>
          <w:rFonts w:ascii="Times New Roman" w:eastAsia="Courier New" w:hAnsi="Times New Roman" w:cs="Times New Roman"/>
          <w:b/>
          <w:bCs/>
          <w:sz w:val="24"/>
          <w:szCs w:val="24"/>
          <w:lang w:eastAsia="bg-BG"/>
        </w:rPr>
      </w:pPr>
      <w:r w:rsidRPr="00823836">
        <w:rPr>
          <w:rFonts w:ascii="Times New Roman" w:eastAsia="Courier New" w:hAnsi="Times New Roman" w:cs="Times New Roman"/>
          <w:b/>
          <w:bCs/>
          <w:sz w:val="24"/>
          <w:szCs w:val="24"/>
          <w:lang w:eastAsia="bg-BG"/>
        </w:rPr>
        <w:t>Доставно – складови разходи -  …..%</w:t>
      </w:r>
    </w:p>
    <w:p w:rsidR="00135C37" w:rsidRPr="00823836" w:rsidRDefault="00135C37" w:rsidP="006C3969">
      <w:pPr>
        <w:widowControl w:val="0"/>
        <w:numPr>
          <w:ilvl w:val="0"/>
          <w:numId w:val="38"/>
        </w:numPr>
        <w:spacing w:after="0" w:line="360" w:lineRule="auto"/>
        <w:jc w:val="both"/>
        <w:rPr>
          <w:rFonts w:ascii="Times New Roman" w:eastAsia="Courier New" w:hAnsi="Times New Roman" w:cs="Times New Roman"/>
          <w:b/>
          <w:bCs/>
          <w:sz w:val="24"/>
          <w:szCs w:val="24"/>
          <w:lang w:eastAsia="bg-BG"/>
        </w:rPr>
      </w:pPr>
      <w:r w:rsidRPr="00823836">
        <w:rPr>
          <w:rFonts w:ascii="Times New Roman" w:eastAsia="Courier New" w:hAnsi="Times New Roman" w:cs="Times New Roman"/>
          <w:b/>
          <w:bCs/>
          <w:sz w:val="24"/>
          <w:szCs w:val="24"/>
          <w:lang w:eastAsia="bg-BG"/>
        </w:rPr>
        <w:t>Допълнителни разходи за механизация -  ……%</w:t>
      </w:r>
    </w:p>
    <w:p w:rsidR="00135C37" w:rsidRPr="00823836" w:rsidRDefault="00135C37" w:rsidP="006C3969">
      <w:pPr>
        <w:widowControl w:val="0"/>
        <w:numPr>
          <w:ilvl w:val="0"/>
          <w:numId w:val="38"/>
        </w:numPr>
        <w:spacing w:after="0" w:line="360" w:lineRule="auto"/>
        <w:jc w:val="both"/>
        <w:rPr>
          <w:rFonts w:ascii="Times New Roman" w:eastAsia="Courier New" w:hAnsi="Times New Roman" w:cs="Times New Roman"/>
          <w:b/>
          <w:bCs/>
          <w:sz w:val="24"/>
          <w:szCs w:val="24"/>
          <w:lang w:eastAsia="bg-BG"/>
        </w:rPr>
      </w:pPr>
      <w:r w:rsidRPr="00823836">
        <w:rPr>
          <w:rFonts w:ascii="Times New Roman" w:eastAsia="Courier New" w:hAnsi="Times New Roman" w:cs="Times New Roman"/>
          <w:b/>
          <w:bCs/>
          <w:sz w:val="24"/>
          <w:szCs w:val="24"/>
          <w:lang w:eastAsia="bg-BG"/>
        </w:rPr>
        <w:t>Печалба -  ……%</w:t>
      </w:r>
    </w:p>
    <w:p w:rsidR="00135C37" w:rsidRPr="00823836" w:rsidRDefault="00135C37" w:rsidP="006C3969">
      <w:pPr>
        <w:spacing w:after="0" w:line="360" w:lineRule="auto"/>
        <w:jc w:val="both"/>
        <w:rPr>
          <w:rFonts w:ascii="Times New Roman" w:eastAsia="Times New Roman" w:hAnsi="Times New Roman" w:cs="Times New Roman"/>
          <w:b/>
          <w:bCs/>
          <w:iCs/>
          <w:sz w:val="24"/>
          <w:szCs w:val="24"/>
          <w:lang w:eastAsia="bg-BG"/>
        </w:rPr>
      </w:pPr>
      <w:r w:rsidRPr="00823836">
        <w:rPr>
          <w:rFonts w:ascii="Times New Roman" w:eastAsia="Times New Roman" w:hAnsi="Times New Roman" w:cs="Times New Roman"/>
          <w:b/>
          <w:bCs/>
          <w:iCs/>
          <w:sz w:val="24"/>
          <w:szCs w:val="24"/>
          <w:lang w:eastAsia="bg-BG"/>
        </w:rPr>
        <w:t>(7) Твърдо договорени цени за ценообразуване при изпълнение на непредвидени работи :</w:t>
      </w:r>
    </w:p>
    <w:p w:rsidR="00135C37" w:rsidRPr="00823836" w:rsidRDefault="00135C37" w:rsidP="006C3969">
      <w:pPr>
        <w:tabs>
          <w:tab w:val="left" w:pos="720"/>
        </w:tabs>
        <w:spacing w:after="0" w:line="360" w:lineRule="auto"/>
        <w:jc w:val="both"/>
        <w:rPr>
          <w:rFonts w:ascii="Times New Roman" w:eastAsia="Times New Roman" w:hAnsi="Times New Roman" w:cs="Times New Roman"/>
          <w:b/>
          <w:color w:val="000000"/>
          <w:sz w:val="24"/>
          <w:szCs w:val="24"/>
          <w:lang w:eastAsia="ar-SA"/>
        </w:rPr>
      </w:pPr>
      <w:r w:rsidRPr="00823836">
        <w:rPr>
          <w:rFonts w:ascii="Times New Roman" w:eastAsia="Times New Roman" w:hAnsi="Times New Roman" w:cs="Times New Roman"/>
          <w:b/>
          <w:color w:val="000000"/>
          <w:sz w:val="24"/>
          <w:szCs w:val="24"/>
          <w:lang w:eastAsia="ar-SA"/>
        </w:rPr>
        <w:t>1.</w:t>
      </w:r>
      <w:r w:rsidRPr="00823836">
        <w:rPr>
          <w:rFonts w:ascii="Times New Roman" w:eastAsia="Times New Roman" w:hAnsi="Times New Roman" w:cs="Times New Roman"/>
          <w:color w:val="000000"/>
          <w:sz w:val="24"/>
          <w:szCs w:val="24"/>
          <w:lang w:eastAsia="ar-SA"/>
        </w:rPr>
        <w:t xml:space="preserve"> </w:t>
      </w:r>
      <w:r w:rsidRPr="00823836">
        <w:rPr>
          <w:rFonts w:ascii="Times New Roman" w:eastAsia="Times New Roman" w:hAnsi="Times New Roman" w:cs="Times New Roman"/>
          <w:b/>
          <w:bCs/>
          <w:iCs/>
          <w:sz w:val="24"/>
          <w:szCs w:val="24"/>
          <w:lang w:eastAsia="bg-BG"/>
        </w:rPr>
        <w:t>Твърдо договорени</w:t>
      </w:r>
      <w:r w:rsidRPr="00823836">
        <w:rPr>
          <w:rFonts w:ascii="Times New Roman" w:eastAsia="Times New Roman" w:hAnsi="Times New Roman" w:cs="Times New Roman"/>
          <w:color w:val="000000"/>
          <w:sz w:val="24"/>
          <w:szCs w:val="24"/>
          <w:lang w:eastAsia="ar-SA"/>
        </w:rPr>
        <w:t xml:space="preserve"> </w:t>
      </w:r>
      <w:r w:rsidRPr="00823836">
        <w:rPr>
          <w:rFonts w:ascii="Times New Roman" w:eastAsia="Times New Roman" w:hAnsi="Times New Roman" w:cs="Times New Roman"/>
          <w:b/>
          <w:sz w:val="24"/>
          <w:szCs w:val="24"/>
          <w:lang w:val="en-US" w:eastAsia="bg-BG"/>
        </w:rPr>
        <w:t>единични цени  за видове работи</w:t>
      </w:r>
      <w:r w:rsidRPr="00823836">
        <w:rPr>
          <w:rFonts w:ascii="Times New Roman" w:eastAsia="Times New Roman" w:hAnsi="Times New Roman" w:cs="Times New Roman"/>
          <w:b/>
          <w:color w:val="000000"/>
          <w:sz w:val="24"/>
          <w:szCs w:val="24"/>
          <w:lang w:eastAsia="ar-SA"/>
        </w:rPr>
        <w:t>:</w:t>
      </w:r>
    </w:p>
    <w:p w:rsidR="00135C37" w:rsidRPr="00823836" w:rsidRDefault="00135C37" w:rsidP="006C3969">
      <w:pPr>
        <w:tabs>
          <w:tab w:val="left" w:pos="720"/>
        </w:tabs>
        <w:spacing w:after="0" w:line="360" w:lineRule="auto"/>
        <w:jc w:val="both"/>
        <w:rPr>
          <w:rFonts w:ascii="Times New Roman" w:eastAsia="Times New Roman" w:hAnsi="Times New Roman" w:cs="Times New Roman"/>
          <w:b/>
          <w:color w:val="000000"/>
          <w:sz w:val="24"/>
          <w:szCs w:val="24"/>
          <w:lang w:eastAsia="ar-SA"/>
        </w:rPr>
      </w:pPr>
      <w:r w:rsidRPr="00823836">
        <w:rPr>
          <w:rFonts w:ascii="Times New Roman" w:eastAsia="Times New Roman" w:hAnsi="Times New Roman" w:cs="Times New Roman"/>
          <w:b/>
          <w:color w:val="000000"/>
          <w:sz w:val="24"/>
          <w:szCs w:val="24"/>
          <w:lang w:eastAsia="ar-SA"/>
        </w:rPr>
        <w:t>…………..</w:t>
      </w:r>
    </w:p>
    <w:p w:rsidR="0078262B" w:rsidRPr="00823836" w:rsidRDefault="0078262B" w:rsidP="0078262B">
      <w:pPr>
        <w:tabs>
          <w:tab w:val="left" w:pos="720"/>
        </w:tabs>
        <w:spacing w:after="0" w:line="360" w:lineRule="auto"/>
        <w:jc w:val="both"/>
        <w:rPr>
          <w:rFonts w:ascii="Times New Roman" w:eastAsia="Times New Roman" w:hAnsi="Times New Roman" w:cs="Times New Roman"/>
          <w:b/>
          <w:color w:val="000000"/>
          <w:sz w:val="24"/>
          <w:szCs w:val="24"/>
          <w:lang w:eastAsia="ar-SA"/>
        </w:rPr>
      </w:pPr>
      <w:r w:rsidRPr="00823836">
        <w:rPr>
          <w:rFonts w:ascii="Times New Roman" w:eastAsia="Times New Roman" w:hAnsi="Times New Roman" w:cs="Times New Roman"/>
          <w:b/>
          <w:color w:val="000000"/>
          <w:sz w:val="24"/>
          <w:szCs w:val="24"/>
          <w:lang w:eastAsia="ar-SA"/>
        </w:rPr>
        <w:t>2.</w:t>
      </w:r>
      <w:r w:rsidRPr="00823836">
        <w:rPr>
          <w:rFonts w:ascii="Times New Roman" w:eastAsia="Times New Roman" w:hAnsi="Times New Roman" w:cs="Times New Roman"/>
          <w:color w:val="000000"/>
          <w:sz w:val="24"/>
          <w:szCs w:val="24"/>
          <w:lang w:eastAsia="ar-SA"/>
        </w:rPr>
        <w:t xml:space="preserve"> </w:t>
      </w:r>
      <w:r w:rsidRPr="00823836">
        <w:rPr>
          <w:rFonts w:ascii="Times New Roman" w:eastAsia="Times New Roman" w:hAnsi="Times New Roman" w:cs="Times New Roman"/>
          <w:b/>
          <w:bCs/>
          <w:iCs/>
          <w:sz w:val="24"/>
          <w:szCs w:val="24"/>
          <w:lang w:eastAsia="bg-BG"/>
        </w:rPr>
        <w:t>Твърдо договорени</w:t>
      </w:r>
      <w:r w:rsidRPr="00823836">
        <w:rPr>
          <w:rFonts w:ascii="Times New Roman" w:eastAsia="Times New Roman" w:hAnsi="Times New Roman" w:cs="Times New Roman"/>
          <w:color w:val="000000"/>
          <w:sz w:val="24"/>
          <w:szCs w:val="24"/>
          <w:lang w:eastAsia="ar-SA"/>
        </w:rPr>
        <w:t xml:space="preserve"> </w:t>
      </w:r>
      <w:r w:rsidRPr="00823836">
        <w:rPr>
          <w:rFonts w:ascii="Times New Roman" w:eastAsia="Times New Roman" w:hAnsi="Times New Roman" w:cs="Times New Roman"/>
          <w:b/>
          <w:sz w:val="24"/>
          <w:szCs w:val="24"/>
          <w:lang w:val="en-US" w:eastAsia="bg-BG"/>
        </w:rPr>
        <w:t xml:space="preserve">единични цени  за </w:t>
      </w:r>
      <w:r w:rsidRPr="00823836">
        <w:rPr>
          <w:rFonts w:ascii="Times New Roman" w:eastAsia="Times New Roman" w:hAnsi="Times New Roman" w:cs="Times New Roman"/>
          <w:b/>
          <w:sz w:val="24"/>
          <w:szCs w:val="24"/>
          <w:lang w:eastAsia="bg-BG"/>
        </w:rPr>
        <w:t>механизация</w:t>
      </w:r>
      <w:r w:rsidRPr="00823836">
        <w:rPr>
          <w:rFonts w:ascii="Times New Roman" w:eastAsia="Times New Roman" w:hAnsi="Times New Roman" w:cs="Times New Roman"/>
          <w:b/>
          <w:color w:val="000000"/>
          <w:sz w:val="24"/>
          <w:szCs w:val="24"/>
          <w:lang w:eastAsia="ar-SA"/>
        </w:rPr>
        <w:t>:</w:t>
      </w:r>
    </w:p>
    <w:p w:rsidR="0078262B" w:rsidRPr="00823836" w:rsidRDefault="0078262B" w:rsidP="0078262B">
      <w:pPr>
        <w:tabs>
          <w:tab w:val="left" w:pos="720"/>
        </w:tabs>
        <w:spacing w:after="0" w:line="360" w:lineRule="auto"/>
        <w:jc w:val="both"/>
        <w:rPr>
          <w:rFonts w:ascii="Times New Roman" w:eastAsia="Times New Roman" w:hAnsi="Times New Roman" w:cs="Times New Roman"/>
          <w:b/>
          <w:color w:val="000000"/>
          <w:sz w:val="24"/>
          <w:szCs w:val="24"/>
          <w:lang w:eastAsia="ar-SA"/>
        </w:rPr>
      </w:pPr>
      <w:r w:rsidRPr="00823836">
        <w:rPr>
          <w:rFonts w:ascii="Times New Roman" w:eastAsia="Times New Roman" w:hAnsi="Times New Roman" w:cs="Times New Roman"/>
          <w:b/>
          <w:color w:val="000000"/>
          <w:sz w:val="24"/>
          <w:szCs w:val="24"/>
          <w:lang w:eastAsia="ar-SA"/>
        </w:rPr>
        <w:t>…………..</w:t>
      </w:r>
    </w:p>
    <w:p w:rsidR="00135C37" w:rsidRPr="00823836" w:rsidRDefault="00135C37" w:rsidP="006C3969">
      <w:pPr>
        <w:tabs>
          <w:tab w:val="left" w:pos="418"/>
        </w:tabs>
        <w:spacing w:after="0" w:line="360" w:lineRule="auto"/>
        <w:jc w:val="both"/>
        <w:rPr>
          <w:rFonts w:ascii="Times New Roman" w:eastAsia="Calibri" w:hAnsi="Times New Roman" w:cs="Times New Roman"/>
          <w:b/>
          <w:sz w:val="24"/>
          <w:szCs w:val="24"/>
          <w:lang w:val="ru-RU"/>
        </w:rPr>
      </w:pPr>
      <w:r w:rsidRPr="00823836">
        <w:rPr>
          <w:rFonts w:ascii="Times New Roman" w:eastAsia="Times New Roman" w:hAnsi="Times New Roman" w:cs="Times New Roman"/>
          <w:b/>
          <w:sz w:val="24"/>
          <w:szCs w:val="24"/>
          <w:lang w:eastAsia="bg-BG"/>
        </w:rPr>
        <w:t xml:space="preserve">Чл. </w:t>
      </w:r>
      <w:r w:rsidRPr="00823836">
        <w:rPr>
          <w:rFonts w:ascii="Times New Roman" w:eastAsia="Times New Roman" w:hAnsi="Times New Roman" w:cs="Times New Roman"/>
          <w:b/>
          <w:sz w:val="24"/>
          <w:szCs w:val="24"/>
          <w:lang w:val="en-US" w:eastAsia="bg-BG"/>
        </w:rPr>
        <w:t>6</w:t>
      </w:r>
      <w:r w:rsidRPr="00823836">
        <w:rPr>
          <w:rFonts w:ascii="Times New Roman" w:eastAsia="Times New Roman" w:hAnsi="Times New Roman" w:cs="Times New Roman"/>
          <w:b/>
          <w:sz w:val="24"/>
          <w:szCs w:val="24"/>
          <w:lang w:eastAsia="bg-BG"/>
        </w:rPr>
        <w:t>.</w:t>
      </w:r>
      <w:r w:rsidRPr="00823836">
        <w:rPr>
          <w:rFonts w:ascii="Times New Roman" w:eastAsia="Times New Roman" w:hAnsi="Times New Roman" w:cs="Times New Roman"/>
          <w:sz w:val="24"/>
          <w:szCs w:val="24"/>
          <w:lang w:val="ru-RU" w:eastAsia="bg-BG"/>
        </w:rPr>
        <w:t xml:space="preserve"> </w:t>
      </w:r>
      <w:r w:rsidRPr="00823836">
        <w:rPr>
          <w:rFonts w:ascii="Times New Roman" w:eastAsia="Calibri" w:hAnsi="Times New Roman" w:cs="Times New Roman"/>
          <w:b/>
          <w:sz w:val="24"/>
          <w:szCs w:val="24"/>
          <w:lang w:val="ru-RU"/>
        </w:rPr>
        <w:t xml:space="preserve">Отчитането/приемането на дейностите предмет на поръчката </w:t>
      </w:r>
      <w:r w:rsidRPr="00823836">
        <w:rPr>
          <w:rFonts w:ascii="Times New Roman" w:eastAsia="Calibri" w:hAnsi="Times New Roman" w:cs="Times New Roman"/>
          <w:sz w:val="24"/>
          <w:szCs w:val="24"/>
          <w:lang w:val="ru-RU"/>
        </w:rPr>
        <w:t>ще се извършва чрез:</w:t>
      </w:r>
      <w:r w:rsidRPr="00823836">
        <w:rPr>
          <w:rFonts w:ascii="Times New Roman" w:eastAsia="Calibri" w:hAnsi="Times New Roman" w:cs="Times New Roman"/>
          <w:b/>
          <w:sz w:val="24"/>
          <w:szCs w:val="24"/>
          <w:lang w:val="ru-RU"/>
        </w:rPr>
        <w:t xml:space="preserve"> </w:t>
      </w:r>
    </w:p>
    <w:p w:rsidR="00F05BF1" w:rsidRPr="00823836" w:rsidRDefault="0026397A" w:rsidP="006C3969">
      <w:pPr>
        <w:tabs>
          <w:tab w:val="left" w:pos="0"/>
        </w:tabs>
        <w:spacing w:after="0" w:line="360" w:lineRule="auto"/>
        <w:jc w:val="both"/>
        <w:rPr>
          <w:rFonts w:ascii="Times New Roman" w:eastAsia="Times New Roman" w:hAnsi="Times New Roman" w:cs="Times New Roman"/>
          <w:b/>
          <w:sz w:val="24"/>
          <w:szCs w:val="24"/>
          <w:lang w:val="az-Cyrl-AZ" w:eastAsia="bg-BG"/>
        </w:rPr>
      </w:pPr>
      <w:r>
        <w:rPr>
          <w:rFonts w:ascii="Times New Roman" w:eastAsia="Times New Roman" w:hAnsi="Times New Roman" w:cs="Times New Roman"/>
          <w:sz w:val="24"/>
          <w:szCs w:val="24"/>
          <w:lang w:eastAsia="bg-BG"/>
        </w:rPr>
        <w:t>(1)За дейностите текущ ремонт</w:t>
      </w:r>
      <w:r w:rsidR="00F05BF1" w:rsidRPr="0082383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w:t>
      </w:r>
      <w:r w:rsidR="00F05BF1" w:rsidRPr="00823836">
        <w:rPr>
          <w:rFonts w:ascii="Times New Roman" w:eastAsia="Times New Roman" w:hAnsi="Times New Roman" w:cs="Times New Roman"/>
          <w:sz w:val="24"/>
          <w:szCs w:val="24"/>
          <w:lang w:val="az-Cyrl-AZ" w:eastAsia="bg-BG"/>
        </w:rPr>
        <w:t>Отчитането/приемането на дейностите пред</w:t>
      </w:r>
      <w:r>
        <w:rPr>
          <w:rFonts w:ascii="Times New Roman" w:eastAsia="Times New Roman" w:hAnsi="Times New Roman" w:cs="Times New Roman"/>
          <w:sz w:val="24"/>
          <w:szCs w:val="24"/>
          <w:lang w:val="az-Cyrl-AZ" w:eastAsia="bg-BG"/>
        </w:rPr>
        <w:t>мет на поръчката  въз основа на</w:t>
      </w:r>
      <w:r w:rsidR="00F05BF1" w:rsidRPr="00823836">
        <w:rPr>
          <w:rFonts w:ascii="Times New Roman" w:eastAsia="Times New Roman" w:hAnsi="Times New Roman" w:cs="Times New Roman"/>
          <w:sz w:val="24"/>
          <w:szCs w:val="24"/>
          <w:lang w:val="az-Cyrl-AZ" w:eastAsia="bg-BG"/>
        </w:rPr>
        <w:t xml:space="preserve">: </w:t>
      </w:r>
      <w:r w:rsidR="00F05BF1" w:rsidRPr="00823836">
        <w:rPr>
          <w:rFonts w:ascii="Times New Roman" w:eastAsia="Times New Roman" w:hAnsi="Times New Roman" w:cs="Times New Roman"/>
          <w:sz w:val="24"/>
          <w:szCs w:val="24"/>
          <w:lang w:eastAsia="bg-BG"/>
        </w:rPr>
        <w:t>Протокол за установяване на извършените работи (Протокол обр.19), подписан от инвеститорския контрол  при условията на :</w:t>
      </w:r>
    </w:p>
    <w:p w:rsidR="00F05BF1" w:rsidRPr="00823836" w:rsidRDefault="00F05BF1" w:rsidP="006C3969">
      <w:pPr>
        <w:widowControl w:val="0"/>
        <w:numPr>
          <w:ilvl w:val="0"/>
          <w:numId w:val="16"/>
        </w:numPr>
        <w:tabs>
          <w:tab w:val="clear" w:pos="720"/>
          <w:tab w:val="num" w:pos="180"/>
          <w:tab w:val="num" w:pos="502"/>
        </w:tabs>
        <w:autoSpaceDE w:val="0"/>
        <w:autoSpaceDN w:val="0"/>
        <w:adjustRightInd w:val="0"/>
        <w:spacing w:before="120" w:after="0" w:line="360" w:lineRule="auto"/>
        <w:ind w:left="0" w:right="-6" w:firstLine="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Завършена технология с всички необходими операции;</w:t>
      </w:r>
    </w:p>
    <w:p w:rsidR="00F05BF1" w:rsidRPr="00823836" w:rsidRDefault="00F05BF1" w:rsidP="006C3969">
      <w:pPr>
        <w:widowControl w:val="0"/>
        <w:numPr>
          <w:ilvl w:val="0"/>
          <w:numId w:val="16"/>
        </w:numPr>
        <w:tabs>
          <w:tab w:val="clear" w:pos="720"/>
          <w:tab w:val="num" w:pos="180"/>
          <w:tab w:val="num" w:pos="502"/>
        </w:tabs>
        <w:autoSpaceDE w:val="0"/>
        <w:autoSpaceDN w:val="0"/>
        <w:adjustRightInd w:val="0"/>
        <w:spacing w:before="120" w:after="0" w:line="360" w:lineRule="auto"/>
        <w:ind w:left="0" w:right="-6" w:firstLine="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Спазване на действащите раздели от ПИПСМР и всички действащи към момента на изпълнение норми по строителство за съответния вид работа;</w:t>
      </w:r>
    </w:p>
    <w:p w:rsidR="00F05BF1" w:rsidRPr="00823836" w:rsidRDefault="00F05BF1" w:rsidP="006C3969">
      <w:pPr>
        <w:widowControl w:val="0"/>
        <w:numPr>
          <w:ilvl w:val="0"/>
          <w:numId w:val="16"/>
        </w:numPr>
        <w:tabs>
          <w:tab w:val="clear" w:pos="720"/>
          <w:tab w:val="num" w:pos="180"/>
          <w:tab w:val="num" w:pos="502"/>
        </w:tabs>
        <w:autoSpaceDE w:val="0"/>
        <w:autoSpaceDN w:val="0"/>
        <w:adjustRightInd w:val="0"/>
        <w:spacing w:before="120" w:after="0" w:line="360" w:lineRule="auto"/>
        <w:ind w:left="0" w:right="-6" w:firstLine="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Изпълнени предписания, предявени от инвеститорския контрол и правоимащите контролни органи;</w:t>
      </w:r>
    </w:p>
    <w:p w:rsidR="00F05BF1" w:rsidRPr="00823836" w:rsidRDefault="00F05BF1" w:rsidP="006C3969">
      <w:pPr>
        <w:widowControl w:val="0"/>
        <w:numPr>
          <w:ilvl w:val="0"/>
          <w:numId w:val="16"/>
        </w:numPr>
        <w:tabs>
          <w:tab w:val="clear" w:pos="720"/>
          <w:tab w:val="num" w:pos="180"/>
          <w:tab w:val="num" w:pos="502"/>
        </w:tabs>
        <w:autoSpaceDE w:val="0"/>
        <w:autoSpaceDN w:val="0"/>
        <w:adjustRightInd w:val="0"/>
        <w:spacing w:before="120" w:after="0" w:line="360" w:lineRule="auto"/>
        <w:ind w:left="0" w:firstLine="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lastRenderedPageBreak/>
        <w:t>Изпълнените работи се остойностяват по твърдо договорените единични цени за видовете работи съгласно ценовото предложение.</w:t>
      </w:r>
    </w:p>
    <w:p w:rsidR="00F05BF1" w:rsidRPr="00823836" w:rsidRDefault="00F05BF1" w:rsidP="006C3969">
      <w:pPr>
        <w:widowControl w:val="0"/>
        <w:numPr>
          <w:ilvl w:val="0"/>
          <w:numId w:val="16"/>
        </w:numPr>
        <w:tabs>
          <w:tab w:val="clear" w:pos="720"/>
          <w:tab w:val="num" w:pos="180"/>
          <w:tab w:val="num" w:pos="502"/>
        </w:tabs>
        <w:autoSpaceDE w:val="0"/>
        <w:autoSpaceDN w:val="0"/>
        <w:adjustRightInd w:val="0"/>
        <w:spacing w:before="120" w:after="0" w:line="360" w:lineRule="auto"/>
        <w:ind w:left="0" w:firstLine="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az-Cyrl-AZ" w:eastAsia="bg-BG"/>
        </w:rPr>
        <w:t xml:space="preserve">При възникаване на небходимост от други видове работи </w:t>
      </w:r>
      <w:r w:rsidRPr="00823836">
        <w:rPr>
          <w:rFonts w:ascii="Times New Roman" w:eastAsia="Times New Roman" w:hAnsi="Times New Roman" w:cs="Times New Roman"/>
          <w:sz w:val="24"/>
          <w:szCs w:val="24"/>
          <w:lang w:eastAsia="bg-BG"/>
        </w:rPr>
        <w:t xml:space="preserve">се търси аналогична единична цена от ценовото предложение или се формира нова единична цена с анализ с  цени за механизация и  показатели на ценообразуване от ценовото предложение, а при липса на някой от елементите изпълнителя </w:t>
      </w:r>
      <w:r w:rsidRPr="00823836">
        <w:rPr>
          <w:rFonts w:ascii="Times New Roman" w:eastAsia="Times New Roman" w:hAnsi="Times New Roman" w:cs="Times New Roman"/>
          <w:sz w:val="24"/>
          <w:szCs w:val="24"/>
          <w:lang w:val="ru-RU" w:eastAsia="bg-BG"/>
        </w:rPr>
        <w:t xml:space="preserve"> доказва  разходите </w:t>
      </w:r>
      <w:r w:rsidRPr="00823836">
        <w:rPr>
          <w:rFonts w:ascii="Times New Roman" w:eastAsia="Times New Roman" w:hAnsi="Times New Roman" w:cs="Times New Roman"/>
          <w:sz w:val="24"/>
          <w:szCs w:val="24"/>
          <w:lang w:eastAsia="bg-BG"/>
        </w:rPr>
        <w:t>за изпълнение/доставка.</w:t>
      </w:r>
    </w:p>
    <w:p w:rsidR="00F05BF1" w:rsidRPr="00823836" w:rsidRDefault="00F05BF1" w:rsidP="006C3969">
      <w:pPr>
        <w:widowControl w:val="0"/>
        <w:shd w:val="clear" w:color="auto" w:fill="FFFFFF"/>
        <w:spacing w:before="240" w:after="0" w:line="360" w:lineRule="auto"/>
        <w:jc w:val="both"/>
        <w:rPr>
          <w:rFonts w:ascii="Times New Roman" w:eastAsia="Calibri" w:hAnsi="Times New Roman" w:cs="Times New Roman"/>
          <w:b/>
          <w:bCs/>
          <w:sz w:val="24"/>
          <w:szCs w:val="24"/>
          <w:lang w:eastAsia="bg-BG"/>
        </w:rPr>
      </w:pPr>
      <w:r w:rsidRPr="00823836">
        <w:rPr>
          <w:rFonts w:ascii="Times New Roman" w:eastAsia="Times New Roman" w:hAnsi="Times New Roman" w:cs="Times New Roman"/>
          <w:b/>
          <w:sz w:val="24"/>
          <w:szCs w:val="24"/>
          <w:lang w:eastAsia="bg-BG"/>
        </w:rPr>
        <w:t xml:space="preserve">(2) За дейностите </w:t>
      </w:r>
      <w:r w:rsidR="00C1024B" w:rsidRPr="00823836">
        <w:rPr>
          <w:rFonts w:ascii="Times New Roman" w:eastAsia="Times New Roman" w:hAnsi="Times New Roman" w:cs="Times New Roman"/>
          <w:b/>
          <w:sz w:val="24"/>
          <w:szCs w:val="24"/>
          <w:lang w:eastAsia="bg-BG"/>
        </w:rPr>
        <w:t>благоустрояване, строителство,</w:t>
      </w:r>
      <w:r w:rsidR="00C1024B" w:rsidRPr="00823836">
        <w:rPr>
          <w:rFonts w:ascii="Times New Roman" w:eastAsia="Times New Roman" w:hAnsi="Times New Roman" w:cs="Times New Roman"/>
          <w:b/>
          <w:sz w:val="24"/>
          <w:szCs w:val="24"/>
          <w:lang w:val="en-US" w:eastAsia="bg-BG"/>
        </w:rPr>
        <w:t xml:space="preserve"> </w:t>
      </w:r>
      <w:r w:rsidR="00C1024B" w:rsidRPr="00823836">
        <w:rPr>
          <w:rFonts w:ascii="Times New Roman" w:eastAsia="Times New Roman" w:hAnsi="Times New Roman" w:cs="Times New Roman"/>
          <w:b/>
          <w:sz w:val="24"/>
          <w:szCs w:val="24"/>
          <w:lang w:eastAsia="bg-BG"/>
        </w:rPr>
        <w:t>основен ремонт, реконструкция,  рехабилитация</w:t>
      </w:r>
      <w:r w:rsidRPr="00823836">
        <w:rPr>
          <w:rFonts w:ascii="Times New Roman" w:eastAsia="Times New Roman" w:hAnsi="Times New Roman" w:cs="Times New Roman"/>
          <w:b/>
          <w:sz w:val="24"/>
          <w:szCs w:val="24"/>
          <w:lang w:eastAsia="bg-BG"/>
        </w:rPr>
        <w:t>:</w:t>
      </w:r>
    </w:p>
    <w:p w:rsidR="00F05BF1" w:rsidRPr="00823836" w:rsidRDefault="00F05BF1" w:rsidP="006C3969">
      <w:pPr>
        <w:widowControl w:val="0"/>
        <w:shd w:val="clear" w:color="auto" w:fill="FFFFFF"/>
        <w:spacing w:before="240"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b/>
          <w:bCs/>
          <w:sz w:val="24"/>
          <w:szCs w:val="24"/>
          <w:lang w:eastAsia="bg-BG"/>
        </w:rPr>
        <w:t>1.</w:t>
      </w:r>
      <w:r w:rsidR="00FD61E8">
        <w:rPr>
          <w:rFonts w:ascii="Times New Roman" w:eastAsia="Calibri" w:hAnsi="Times New Roman" w:cs="Times New Roman"/>
          <w:b/>
          <w:bCs/>
          <w:sz w:val="24"/>
          <w:szCs w:val="24"/>
          <w:lang w:eastAsia="bg-BG"/>
        </w:rPr>
        <w:t xml:space="preserve"> </w:t>
      </w:r>
      <w:r w:rsidRPr="00823836">
        <w:rPr>
          <w:rFonts w:ascii="Times New Roman" w:eastAsia="Calibri" w:hAnsi="Times New Roman" w:cs="Times New Roman"/>
          <w:sz w:val="24"/>
          <w:szCs w:val="24"/>
          <w:lang w:eastAsia="bg-BG"/>
        </w:rPr>
        <w:t>Отчитане/приемане на дейностите предмет на поръчката: Изпълнените работи се отчитат чрез Протокол обр.19 за действително изпълнените видове работи.</w:t>
      </w:r>
    </w:p>
    <w:p w:rsidR="00F05BF1" w:rsidRPr="00823836" w:rsidRDefault="00F05BF1" w:rsidP="006C3969">
      <w:pPr>
        <w:widowControl w:val="0"/>
        <w:autoSpaceDE w:val="0"/>
        <w:autoSpaceDN w:val="0"/>
        <w:adjustRightInd w:val="0"/>
        <w:spacing w:after="0" w:line="360" w:lineRule="auto"/>
        <w:ind w:right="-6"/>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2. Изпълнените работи се отчитат чрез Протокол обр. 19, подписани от Изпълнителя, Възложителя   и Консултанта упражняващ строителния надзор, при условията на :</w:t>
      </w:r>
    </w:p>
    <w:p w:rsidR="00F05BF1" w:rsidRPr="00823836" w:rsidRDefault="00F05BF1" w:rsidP="006C3969">
      <w:pPr>
        <w:widowControl w:val="0"/>
        <w:autoSpaceDE w:val="0"/>
        <w:autoSpaceDN w:val="0"/>
        <w:adjustRightInd w:val="0"/>
        <w:spacing w:after="0" w:line="360" w:lineRule="auto"/>
        <w:ind w:right="-6"/>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-Завършена технология с всички необходими операции;</w:t>
      </w:r>
    </w:p>
    <w:p w:rsidR="00F05BF1" w:rsidRPr="00823836" w:rsidRDefault="00F05BF1" w:rsidP="006C3969">
      <w:pPr>
        <w:widowControl w:val="0"/>
        <w:autoSpaceDE w:val="0"/>
        <w:autoSpaceDN w:val="0"/>
        <w:adjustRightInd w:val="0"/>
        <w:spacing w:after="0" w:line="360" w:lineRule="auto"/>
        <w:ind w:right="-6"/>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-Изпълнени СМР в съответствие с ПИПСМР и всички действащи към момента на изпълнение норми по строителство за съответния вид работа;</w:t>
      </w:r>
    </w:p>
    <w:p w:rsidR="00F05BF1" w:rsidRPr="00823836" w:rsidRDefault="00F05BF1" w:rsidP="006C3969">
      <w:pPr>
        <w:widowControl w:val="0"/>
        <w:autoSpaceDE w:val="0"/>
        <w:autoSpaceDN w:val="0"/>
        <w:adjustRightInd w:val="0"/>
        <w:spacing w:after="0" w:line="360" w:lineRule="auto"/>
        <w:ind w:right="-6"/>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-Изпълнени предписания, предявени от проектант, консултант упражняващ строителен надзор, възложителя и специализираните контролни органи;</w:t>
      </w:r>
    </w:p>
    <w:p w:rsidR="00F05BF1" w:rsidRPr="00823836" w:rsidRDefault="00F05BF1" w:rsidP="006C3969">
      <w:pPr>
        <w:widowControl w:val="0"/>
        <w:autoSpaceDE w:val="0"/>
        <w:autoSpaceDN w:val="0"/>
        <w:adjustRightInd w:val="0"/>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 xml:space="preserve">-Единичните цени, посочени в Количествено-стойностните сметки от ценовата оферта са окончателни и не се променят при промени в цените на труда, Строителните продукти  и др., освен в случаите на чл. 116 от Закона за обществени поръчки. </w:t>
      </w:r>
    </w:p>
    <w:p w:rsidR="00F05BF1" w:rsidRPr="00823836" w:rsidRDefault="00F05BF1" w:rsidP="006C3969">
      <w:pPr>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-Промяна на количествата на даден вид работа не е предпоставка за промяна на единичната цена за тази работа.</w:t>
      </w:r>
    </w:p>
    <w:p w:rsidR="00F05BF1" w:rsidRPr="00823836" w:rsidRDefault="00F05BF1" w:rsidP="006C3969">
      <w:pPr>
        <w:widowControl w:val="0"/>
        <w:autoSpaceDE w:val="0"/>
        <w:autoSpaceDN w:val="0"/>
        <w:adjustRightInd w:val="0"/>
        <w:spacing w:before="120"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 xml:space="preserve">3. Изпълнените работи се остойностяват по договорените цени и действително изпълнените количества; </w:t>
      </w:r>
    </w:p>
    <w:p w:rsidR="00F05BF1" w:rsidRPr="00823836" w:rsidRDefault="00F05BF1" w:rsidP="006C3969">
      <w:pPr>
        <w:widowControl w:val="0"/>
        <w:autoSpaceDE w:val="0"/>
        <w:autoSpaceDN w:val="0"/>
        <w:adjustRightInd w:val="0"/>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 xml:space="preserve">4. Изпълнението на непредвидени работи /вследствие на непредвидими обстоятелства, по смисъла на ЗОП/ ще става с издаване на Нареждания за промяна. Нарежданията за промяна ще се изготвят от Проектанта и трябва да бъдат добре обосновани и документирани (чрез издадена съответна Заповед в Заповедната книга и/или чрез съществена и/или несъществена промяна в инвестиционния проект); Проектанта представя подписани описание на необходимостта от изработването на съответния вид </w:t>
      </w:r>
      <w:r w:rsidRPr="00823836">
        <w:rPr>
          <w:rFonts w:ascii="Times New Roman" w:eastAsia="Calibri" w:hAnsi="Times New Roman" w:cs="Times New Roman"/>
          <w:sz w:val="24"/>
          <w:szCs w:val="24"/>
          <w:lang w:eastAsia="bg-BG"/>
        </w:rPr>
        <w:lastRenderedPageBreak/>
        <w:t>работа и отделна количествена сметка;  Съставя се количествено стойностна сметка подписана от Изпълнител, Възложител и Консултант упражняващ строителен надзор.  Единичните цени в количествено стойностната сметка ще бъдат тези от подписания договор. При необходимост от нова единична цена, се съставя анализ с показатели за ценообразуване и</w:t>
      </w:r>
      <w:r w:rsidRPr="00823836">
        <w:rPr>
          <w:rFonts w:ascii="Times New Roman" w:eastAsia="Calibri" w:hAnsi="Times New Roman" w:cs="Times New Roman"/>
          <w:b/>
          <w:bCs/>
          <w:sz w:val="24"/>
          <w:szCs w:val="24"/>
          <w:lang w:eastAsia="bg-BG"/>
        </w:rPr>
        <w:t xml:space="preserve"> </w:t>
      </w:r>
      <w:r w:rsidRPr="00823836">
        <w:rPr>
          <w:rFonts w:ascii="Times New Roman" w:eastAsia="Calibri" w:hAnsi="Times New Roman" w:cs="Times New Roman"/>
          <w:sz w:val="24"/>
          <w:szCs w:val="24"/>
          <w:lang w:eastAsia="bg-BG"/>
        </w:rPr>
        <w:t xml:space="preserve">единични цени за видове механизация  съгласно офертата  „Предлагана цена“, а при липса на някой елемент на анализа разходите за изпълнение се доказват. </w:t>
      </w:r>
    </w:p>
    <w:p w:rsidR="00F05BF1" w:rsidRPr="00823836" w:rsidRDefault="00F05BF1" w:rsidP="006C3969">
      <w:pPr>
        <w:widowControl w:val="0"/>
        <w:spacing w:after="0" w:line="360" w:lineRule="auto"/>
        <w:jc w:val="both"/>
        <w:rPr>
          <w:rFonts w:ascii="Times New Roman" w:eastAsia="Times New Roman" w:hAnsi="Times New Roman" w:cs="Times New Roman"/>
          <w:b/>
          <w:color w:val="000000"/>
          <w:sz w:val="24"/>
          <w:szCs w:val="24"/>
          <w:lang w:eastAsia="ar-SA"/>
        </w:rPr>
      </w:pPr>
      <w:r w:rsidRPr="00823836">
        <w:rPr>
          <w:rFonts w:ascii="Times New Roman" w:eastAsia="Calibri" w:hAnsi="Times New Roman" w:cs="Times New Roman"/>
          <w:sz w:val="24"/>
          <w:szCs w:val="24"/>
          <w:lang w:eastAsia="bg-BG"/>
        </w:rPr>
        <w:t xml:space="preserve">5. В случай, че за сметка на определен вид работа от Количествено- стойностната сметка ще се изпълнява друг вид работа, за която има аналогична единична цена в нея, разплащането и ще се извършва със заменителна таблица. Изпълнението на работите, описани в заменителната таблица ще може да започне едва след одобрението на заменителната таблица </w:t>
      </w:r>
      <w:r w:rsidRPr="00823836">
        <w:rPr>
          <w:rFonts w:ascii="Times New Roman" w:eastAsia="Times New Roman" w:hAnsi="Times New Roman" w:cs="Times New Roman"/>
          <w:sz w:val="24"/>
          <w:szCs w:val="24"/>
          <w:lang w:eastAsia="bg-BG"/>
        </w:rPr>
        <w:t>от длъжностно лице определено от Възложителя</w:t>
      </w:r>
      <w:r w:rsidRPr="00823836">
        <w:rPr>
          <w:rFonts w:ascii="Times New Roman" w:eastAsia="Calibri" w:hAnsi="Times New Roman" w:cs="Times New Roman"/>
          <w:sz w:val="24"/>
          <w:szCs w:val="24"/>
          <w:lang w:eastAsia="bg-BG"/>
        </w:rPr>
        <w:t xml:space="preserve">. </w:t>
      </w:r>
    </w:p>
    <w:p w:rsidR="00135C37" w:rsidRPr="00823836" w:rsidRDefault="00135C37" w:rsidP="006C3969">
      <w:pPr>
        <w:tabs>
          <w:tab w:val="left" w:pos="418"/>
        </w:tabs>
        <w:spacing w:after="0" w:line="360" w:lineRule="auto"/>
        <w:jc w:val="both"/>
        <w:rPr>
          <w:rFonts w:ascii="Times New Roman" w:eastAsia="Times New Roman" w:hAnsi="Times New Roman" w:cs="Times New Roman"/>
          <w:b/>
          <w:color w:val="000000"/>
          <w:sz w:val="24"/>
          <w:szCs w:val="24"/>
          <w:lang w:eastAsia="ar-SA"/>
        </w:rPr>
      </w:pPr>
      <w:r w:rsidRPr="00823836">
        <w:rPr>
          <w:rFonts w:ascii="Times New Roman" w:eastAsia="Times New Roman" w:hAnsi="Times New Roman" w:cs="Times New Roman"/>
          <w:b/>
          <w:sz w:val="24"/>
          <w:szCs w:val="24"/>
        </w:rPr>
        <w:t xml:space="preserve">Чл. </w:t>
      </w:r>
      <w:r w:rsidRPr="00823836">
        <w:rPr>
          <w:rFonts w:ascii="Times New Roman" w:eastAsia="Times New Roman" w:hAnsi="Times New Roman" w:cs="Times New Roman"/>
          <w:b/>
          <w:sz w:val="24"/>
          <w:szCs w:val="24"/>
          <w:lang w:val="en-US"/>
        </w:rPr>
        <w:t>7</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b/>
          <w:color w:val="000000"/>
          <w:sz w:val="24"/>
          <w:szCs w:val="24"/>
          <w:lang w:eastAsia="ar-SA"/>
        </w:rPr>
        <w:t>Заплащането ще се извършва, както следва:</w:t>
      </w:r>
    </w:p>
    <w:p w:rsidR="00F05BF1" w:rsidRPr="00823836" w:rsidRDefault="00F05BF1" w:rsidP="006C3969">
      <w:pPr>
        <w:widowControl w:val="0"/>
        <w:autoSpaceDE w:val="0"/>
        <w:autoSpaceDN w:val="0"/>
        <w:adjustRightInd w:val="0"/>
        <w:spacing w:before="120" w:after="0" w:line="360" w:lineRule="auto"/>
        <w:ind w:left="60" w:right="-6"/>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(1). Авансови плащания: За всяко възлагане Възложителя предоставя аванс в размер от 10% до 30% от стойността, процентното съотношение на аванса се определя във възлагателното писмо. Аванса се изплаща след представяне на фактура от Изпълнителя. Аванса се приспада пропорционално от последващите плащания. </w:t>
      </w:r>
    </w:p>
    <w:p w:rsidR="00F05BF1" w:rsidRPr="00823836" w:rsidRDefault="00F05BF1" w:rsidP="006C3969">
      <w:pPr>
        <w:widowControl w:val="0"/>
        <w:spacing w:before="100" w:line="360" w:lineRule="auto"/>
        <w:ind w:firstLine="567"/>
        <w:jc w:val="both"/>
        <w:rPr>
          <w:rFonts w:ascii="Times New Roman" w:eastAsia="Calibri" w:hAnsi="Times New Roman" w:cs="Times New Roman"/>
          <w:sz w:val="24"/>
          <w:szCs w:val="24"/>
          <w:lang w:val="en-US" w:eastAsia="bg-BG"/>
        </w:rPr>
      </w:pPr>
      <w:r w:rsidRPr="00823836">
        <w:rPr>
          <w:rFonts w:ascii="Times New Roman" w:eastAsia="Calibri" w:hAnsi="Times New Roman" w:cs="Times New Roman"/>
          <w:sz w:val="24"/>
          <w:szCs w:val="24"/>
          <w:lang w:eastAsia="bg-BG"/>
        </w:rPr>
        <w:t>Авансовото плащане се възстановява чрез удръжки (една или повече) от дължимото към Изпълнителя междинно плащане, свързани с извършване на СМР до пълното му възстановяване;</w:t>
      </w:r>
    </w:p>
    <w:p w:rsidR="00F05BF1" w:rsidRPr="00823836" w:rsidRDefault="00F05BF1" w:rsidP="006C3969">
      <w:pPr>
        <w:widowControl w:val="0"/>
        <w:spacing w:after="0" w:line="360" w:lineRule="auto"/>
        <w:ind w:firstLine="567"/>
        <w:jc w:val="both"/>
        <w:rPr>
          <w:rFonts w:ascii="Times New Roman" w:eastAsia="Calibri" w:hAnsi="Times New Roman" w:cs="Times New Roman"/>
          <w:sz w:val="24"/>
          <w:szCs w:val="24"/>
        </w:rPr>
      </w:pPr>
      <w:r w:rsidRPr="00823836">
        <w:rPr>
          <w:rFonts w:ascii="Times New Roman" w:eastAsia="Calibri" w:hAnsi="Times New Roman" w:cs="Times New Roman"/>
          <w:b/>
          <w:sz w:val="24"/>
          <w:szCs w:val="24"/>
        </w:rPr>
        <w:t xml:space="preserve">- </w:t>
      </w:r>
      <w:r w:rsidRPr="00823836">
        <w:rPr>
          <w:rFonts w:ascii="Times New Roman" w:eastAsia="Calibri" w:hAnsi="Times New Roman" w:cs="Times New Roman"/>
          <w:sz w:val="24"/>
          <w:szCs w:val="24"/>
        </w:rPr>
        <w:t xml:space="preserve">Авансът се изплаща само след представяне на </w:t>
      </w:r>
      <w:r w:rsidRPr="00823836">
        <w:rPr>
          <w:rFonts w:ascii="Times New Roman" w:eastAsia="MS ??" w:hAnsi="Times New Roman" w:cs="Times New Roman"/>
          <w:sz w:val="24"/>
          <w:szCs w:val="24"/>
        </w:rPr>
        <w:t xml:space="preserve">гаранция, която обезпечава целия размер на авансовото плащане, под формата на платежно нареждане по  банкова сметка/банкова гаранция/застраховка (свободна форма) относно авансовото плащане, което е до 30 % от възнаграждението за </w:t>
      </w:r>
      <w:r w:rsidRPr="00823836">
        <w:rPr>
          <w:rFonts w:ascii="Times New Roman" w:eastAsia="Calibri" w:hAnsi="Times New Roman" w:cs="Times New Roman"/>
          <w:sz w:val="24"/>
          <w:szCs w:val="24"/>
        </w:rPr>
        <w:t xml:space="preserve">СМР  </w:t>
      </w:r>
      <w:r w:rsidRPr="00823836">
        <w:rPr>
          <w:rFonts w:ascii="Times New Roman" w:eastAsia="MS ??" w:hAnsi="Times New Roman" w:cs="Times New Roman"/>
          <w:sz w:val="24"/>
          <w:szCs w:val="24"/>
        </w:rPr>
        <w:t xml:space="preserve">по договора. Тази гаранция се освобождава до три дни след връщане или усвояване на аванса и е с валидност като предложения срок за изпълнението на предмета на поръчката.  </w:t>
      </w:r>
    </w:p>
    <w:p w:rsidR="00F05BF1" w:rsidRPr="00823836" w:rsidRDefault="00F05BF1" w:rsidP="006C3969">
      <w:pPr>
        <w:widowControl w:val="0"/>
        <w:autoSpaceDE w:val="0"/>
        <w:autoSpaceDN w:val="0"/>
        <w:adjustRightInd w:val="0"/>
        <w:spacing w:before="120" w:after="0" w:line="360" w:lineRule="auto"/>
        <w:ind w:right="-6"/>
        <w:jc w:val="both"/>
        <w:rPr>
          <w:rFonts w:ascii="Times New Roman" w:eastAsia="Times New Roman" w:hAnsi="Times New Roman" w:cs="Times New Roman"/>
          <w:b/>
          <w:sz w:val="24"/>
          <w:szCs w:val="24"/>
          <w:lang w:eastAsia="bg-BG"/>
        </w:rPr>
      </w:pPr>
      <w:r w:rsidRPr="00823836">
        <w:rPr>
          <w:rFonts w:ascii="Times New Roman" w:eastAsia="Times New Roman" w:hAnsi="Times New Roman" w:cs="Times New Roman"/>
          <w:b/>
          <w:sz w:val="24"/>
          <w:szCs w:val="24"/>
          <w:lang w:eastAsia="bg-BG"/>
        </w:rPr>
        <w:t>(2).</w:t>
      </w:r>
      <w:r w:rsidR="00A1559A">
        <w:rPr>
          <w:rFonts w:ascii="Times New Roman" w:eastAsia="Times New Roman" w:hAnsi="Times New Roman" w:cs="Times New Roman"/>
          <w:b/>
          <w:sz w:val="24"/>
          <w:szCs w:val="24"/>
          <w:lang w:eastAsia="bg-BG"/>
        </w:rPr>
        <w:t xml:space="preserve"> </w:t>
      </w:r>
      <w:r w:rsidRPr="00823836">
        <w:rPr>
          <w:rFonts w:ascii="Times New Roman" w:eastAsia="Times New Roman" w:hAnsi="Times New Roman" w:cs="Times New Roman"/>
          <w:b/>
          <w:sz w:val="24"/>
          <w:szCs w:val="24"/>
          <w:lang w:eastAsia="bg-BG"/>
        </w:rPr>
        <w:t>Междинни плащания:</w:t>
      </w:r>
    </w:p>
    <w:p w:rsidR="00F05BF1" w:rsidRPr="00823836" w:rsidRDefault="00F05BF1" w:rsidP="006C3969">
      <w:pPr>
        <w:widowControl w:val="0"/>
        <w:tabs>
          <w:tab w:val="left" w:pos="0"/>
        </w:tabs>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823836">
        <w:rPr>
          <w:rFonts w:ascii="Times New Roman" w:eastAsia="Courier New" w:hAnsi="Times New Roman" w:cs="Times New Roman"/>
          <w:b/>
          <w:bCs/>
          <w:sz w:val="24"/>
          <w:szCs w:val="24"/>
          <w:lang w:eastAsia="bg-BG"/>
        </w:rPr>
        <w:t>1.</w:t>
      </w:r>
      <w:r w:rsidRPr="00823836">
        <w:rPr>
          <w:rFonts w:ascii="Times New Roman" w:eastAsia="Times New Roman" w:hAnsi="Times New Roman" w:cs="Times New Roman"/>
          <w:sz w:val="24"/>
          <w:szCs w:val="24"/>
          <w:lang w:eastAsia="bg-BG"/>
        </w:rPr>
        <w:t xml:space="preserve"> За дейностите </w:t>
      </w:r>
      <w:r w:rsidRPr="00823836">
        <w:rPr>
          <w:rFonts w:ascii="Times New Roman" w:eastAsia="Times New Roman" w:hAnsi="Times New Roman" w:cs="Times New Roman"/>
          <w:b/>
          <w:sz w:val="24"/>
          <w:szCs w:val="24"/>
          <w:lang w:eastAsia="bg-BG"/>
        </w:rPr>
        <w:t>текущ ремонт</w:t>
      </w:r>
      <w:r w:rsidRPr="00823836">
        <w:rPr>
          <w:rFonts w:ascii="Times New Roman" w:eastAsia="Times New Roman" w:hAnsi="Times New Roman" w:cs="Times New Roman"/>
          <w:sz w:val="24"/>
          <w:szCs w:val="24"/>
          <w:lang w:eastAsia="bg-BG"/>
        </w:rPr>
        <w:t>:</w:t>
      </w:r>
    </w:p>
    <w:p w:rsidR="00F05BF1" w:rsidRPr="00823836" w:rsidRDefault="00F05BF1" w:rsidP="006C3969">
      <w:pPr>
        <w:widowControl w:val="0"/>
        <w:tabs>
          <w:tab w:val="left" w:pos="0"/>
        </w:tabs>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След  представяне на фактура придружена от подписан тристранен протокол за установяване качеството на изпълнените дейности и годноста за ползване на строежа и подписан Протокол за установяване на извършените работи (Протокол обр.19).</w:t>
      </w:r>
    </w:p>
    <w:p w:rsidR="00F05BF1" w:rsidRPr="00823836" w:rsidRDefault="00F05BF1" w:rsidP="006C3969">
      <w:pPr>
        <w:widowControl w:val="0"/>
        <w:shd w:val="clear" w:color="auto" w:fill="FFFFFF"/>
        <w:spacing w:before="240" w:after="0" w:line="360" w:lineRule="auto"/>
        <w:jc w:val="both"/>
        <w:rPr>
          <w:rFonts w:ascii="Times New Roman" w:eastAsia="Calibri" w:hAnsi="Times New Roman" w:cs="Times New Roman"/>
          <w:b/>
          <w:bCs/>
          <w:sz w:val="24"/>
          <w:szCs w:val="24"/>
          <w:lang w:eastAsia="bg-BG"/>
        </w:rPr>
      </w:pPr>
      <w:r w:rsidRPr="00823836">
        <w:rPr>
          <w:rFonts w:ascii="Times New Roman" w:eastAsia="Courier New" w:hAnsi="Times New Roman" w:cs="Times New Roman"/>
          <w:b/>
          <w:bCs/>
          <w:sz w:val="24"/>
          <w:szCs w:val="24"/>
          <w:lang w:eastAsia="bg-BG"/>
        </w:rPr>
        <w:lastRenderedPageBreak/>
        <w:t>2.</w:t>
      </w:r>
      <w:r w:rsidRPr="00823836">
        <w:rPr>
          <w:rFonts w:ascii="Times New Roman" w:eastAsia="Times New Roman" w:hAnsi="Times New Roman" w:cs="Times New Roman"/>
          <w:sz w:val="24"/>
          <w:szCs w:val="24"/>
          <w:lang w:eastAsia="bg-BG"/>
        </w:rPr>
        <w:t xml:space="preserve"> За дейностите </w:t>
      </w:r>
      <w:r w:rsidR="00C1024B" w:rsidRPr="00823836">
        <w:rPr>
          <w:rFonts w:ascii="Times New Roman" w:eastAsia="Times New Roman" w:hAnsi="Times New Roman" w:cs="Times New Roman"/>
          <w:b/>
          <w:sz w:val="24"/>
          <w:szCs w:val="24"/>
          <w:lang w:eastAsia="bg-BG"/>
        </w:rPr>
        <w:t>благоустрояване, строителство,</w:t>
      </w:r>
      <w:r w:rsidR="00C1024B" w:rsidRPr="00823836">
        <w:rPr>
          <w:rFonts w:ascii="Times New Roman" w:eastAsia="Times New Roman" w:hAnsi="Times New Roman" w:cs="Times New Roman"/>
          <w:b/>
          <w:sz w:val="24"/>
          <w:szCs w:val="24"/>
          <w:lang w:val="en-US" w:eastAsia="bg-BG"/>
        </w:rPr>
        <w:t xml:space="preserve"> </w:t>
      </w:r>
      <w:r w:rsidR="00C1024B" w:rsidRPr="00823836">
        <w:rPr>
          <w:rFonts w:ascii="Times New Roman" w:eastAsia="Times New Roman" w:hAnsi="Times New Roman" w:cs="Times New Roman"/>
          <w:b/>
          <w:sz w:val="24"/>
          <w:szCs w:val="24"/>
          <w:lang w:eastAsia="bg-BG"/>
        </w:rPr>
        <w:t>основен ремонт, реконструкция,  рехабилитация</w:t>
      </w:r>
      <w:r w:rsidRPr="00823836">
        <w:rPr>
          <w:rFonts w:ascii="Times New Roman" w:eastAsia="Times New Roman" w:hAnsi="Times New Roman" w:cs="Times New Roman"/>
          <w:sz w:val="24"/>
          <w:szCs w:val="24"/>
          <w:lang w:eastAsia="bg-BG"/>
        </w:rPr>
        <w:t>:</w:t>
      </w:r>
      <w:r w:rsidRPr="00823836">
        <w:rPr>
          <w:rFonts w:ascii="Times New Roman" w:eastAsia="Calibri" w:hAnsi="Times New Roman" w:cs="Times New Roman"/>
          <w:b/>
          <w:bCs/>
          <w:sz w:val="24"/>
          <w:szCs w:val="24"/>
          <w:lang w:eastAsia="bg-BG"/>
        </w:rPr>
        <w:t xml:space="preserve"> </w:t>
      </w:r>
    </w:p>
    <w:p w:rsidR="00F05BF1" w:rsidRPr="00823836" w:rsidRDefault="00F05BF1" w:rsidP="006C3969">
      <w:pPr>
        <w:widowControl w:val="0"/>
        <w:tabs>
          <w:tab w:val="left" w:pos="0"/>
        </w:tabs>
        <w:autoSpaceDE w:val="0"/>
        <w:autoSpaceDN w:val="0"/>
        <w:adjustRightInd w:val="0"/>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Протокол обр. 19 за изпълнени СМР, съставен от Изпълнителя, подписан от Възложителя, Консултанта упражняващ строителен надзор и Изпълнителя;</w:t>
      </w:r>
    </w:p>
    <w:p w:rsidR="00F05BF1" w:rsidRPr="00823836" w:rsidRDefault="00F05BF1" w:rsidP="006C3969">
      <w:pPr>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Данъчна фактура, която се издава от Изпълнителя след одобряването на Протокол обр.19.</w:t>
      </w:r>
    </w:p>
    <w:p w:rsidR="00F05BF1" w:rsidRPr="00823836" w:rsidRDefault="00F05BF1" w:rsidP="006C3969">
      <w:pPr>
        <w:widowControl w:val="0"/>
        <w:spacing w:after="0" w:line="360" w:lineRule="auto"/>
        <w:jc w:val="both"/>
        <w:rPr>
          <w:rFonts w:ascii="Times New Roman" w:eastAsia="Calibri" w:hAnsi="Times New Roman" w:cs="Times New Roman"/>
          <w:color w:val="000000"/>
          <w:sz w:val="24"/>
          <w:szCs w:val="24"/>
          <w:lang w:eastAsia="bg-BG"/>
        </w:rPr>
      </w:pPr>
      <w:r w:rsidRPr="00823836">
        <w:rPr>
          <w:rFonts w:ascii="Times New Roman" w:eastAsia="Calibri" w:hAnsi="Times New Roman" w:cs="Times New Roman"/>
          <w:color w:val="000000"/>
          <w:sz w:val="24"/>
          <w:szCs w:val="24"/>
          <w:lang w:eastAsia="bg-BG"/>
        </w:rPr>
        <w:t>Сумата от междинните плащания (вкл. аванса) не може да надвишава 90% от стойността на Договора.</w:t>
      </w:r>
    </w:p>
    <w:p w:rsidR="00F05BF1" w:rsidRPr="00823836" w:rsidRDefault="00F05BF1" w:rsidP="006C3969">
      <w:pPr>
        <w:widowControl w:val="0"/>
        <w:autoSpaceDE w:val="0"/>
        <w:autoSpaceDN w:val="0"/>
        <w:adjustRightInd w:val="0"/>
        <w:spacing w:before="120" w:after="0" w:line="360" w:lineRule="auto"/>
        <w:ind w:right="-6"/>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(3).</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sz w:val="24"/>
          <w:szCs w:val="24"/>
          <w:lang w:eastAsia="bg-BG"/>
        </w:rPr>
        <w:t>Окончателни плащания</w:t>
      </w:r>
      <w:r w:rsidRPr="00823836">
        <w:rPr>
          <w:rFonts w:ascii="Times New Roman" w:eastAsia="Times New Roman" w:hAnsi="Times New Roman" w:cs="Times New Roman"/>
          <w:sz w:val="24"/>
          <w:szCs w:val="24"/>
          <w:lang w:eastAsia="bg-BG"/>
        </w:rPr>
        <w:t>:</w:t>
      </w:r>
    </w:p>
    <w:p w:rsidR="00F05BF1" w:rsidRPr="00823836" w:rsidRDefault="00F05BF1" w:rsidP="006C3969">
      <w:pPr>
        <w:widowControl w:val="0"/>
        <w:tabs>
          <w:tab w:val="left" w:pos="0"/>
        </w:tabs>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823836">
        <w:rPr>
          <w:rFonts w:ascii="Times New Roman" w:eastAsia="Courier New" w:hAnsi="Times New Roman" w:cs="Times New Roman"/>
          <w:b/>
          <w:bCs/>
          <w:sz w:val="24"/>
          <w:szCs w:val="24"/>
          <w:lang w:eastAsia="bg-BG"/>
        </w:rPr>
        <w:t>1.</w:t>
      </w:r>
      <w:r w:rsidRPr="00823836">
        <w:rPr>
          <w:rFonts w:ascii="Times New Roman" w:eastAsia="Times New Roman" w:hAnsi="Times New Roman" w:cs="Times New Roman"/>
          <w:sz w:val="24"/>
          <w:szCs w:val="24"/>
          <w:lang w:eastAsia="bg-BG"/>
        </w:rPr>
        <w:t xml:space="preserve"> За дейностите </w:t>
      </w:r>
      <w:r w:rsidRPr="00823836">
        <w:rPr>
          <w:rFonts w:ascii="Times New Roman" w:eastAsia="Times New Roman" w:hAnsi="Times New Roman" w:cs="Times New Roman"/>
          <w:b/>
          <w:sz w:val="24"/>
          <w:szCs w:val="24"/>
          <w:lang w:eastAsia="bg-BG"/>
        </w:rPr>
        <w:t>текущ ремонт</w:t>
      </w:r>
      <w:r w:rsidRPr="00823836">
        <w:rPr>
          <w:rFonts w:ascii="Times New Roman" w:eastAsia="Times New Roman" w:hAnsi="Times New Roman" w:cs="Times New Roman"/>
          <w:sz w:val="24"/>
          <w:szCs w:val="24"/>
          <w:lang w:eastAsia="bg-BG"/>
        </w:rPr>
        <w:t>:</w:t>
      </w:r>
    </w:p>
    <w:p w:rsidR="00F05BF1" w:rsidRPr="00823836" w:rsidRDefault="00F05BF1" w:rsidP="006C3969">
      <w:pPr>
        <w:widowControl w:val="0"/>
        <w:tabs>
          <w:tab w:val="left" w:pos="0"/>
        </w:tabs>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След  представяне на фактура придружена от подписан тристранен протокол за установяване качеството на изпълнените дейности и годноста за ползване на строежа и подписан Протокол за установяване на извършените работи (Протокол обр.19).</w:t>
      </w:r>
    </w:p>
    <w:p w:rsidR="00F05BF1" w:rsidRPr="00823836" w:rsidRDefault="00F05BF1" w:rsidP="006C3969">
      <w:pPr>
        <w:widowControl w:val="0"/>
        <w:spacing w:after="0" w:line="360" w:lineRule="auto"/>
        <w:jc w:val="both"/>
        <w:rPr>
          <w:rFonts w:ascii="Times New Roman" w:eastAsia="Calibri" w:hAnsi="Times New Roman" w:cs="Times New Roman"/>
          <w:color w:val="000000"/>
          <w:sz w:val="24"/>
          <w:szCs w:val="24"/>
          <w:lang w:eastAsia="bg-BG"/>
        </w:rPr>
      </w:pPr>
      <w:r w:rsidRPr="00823836">
        <w:rPr>
          <w:rFonts w:ascii="Times New Roman" w:eastAsia="Calibri" w:hAnsi="Times New Roman" w:cs="Times New Roman"/>
          <w:color w:val="000000"/>
          <w:sz w:val="24"/>
          <w:szCs w:val="24"/>
          <w:lang w:eastAsia="bg-BG"/>
        </w:rPr>
        <w:t>Сумата от стойносттите на междинните (вкл. аванса) и окончателните плащания не трябва да надвишава цената за изпълнение на конкретното възлагане.</w:t>
      </w:r>
    </w:p>
    <w:p w:rsidR="00F05BF1" w:rsidRPr="00823836" w:rsidRDefault="00F05BF1" w:rsidP="006C3969">
      <w:pPr>
        <w:widowControl w:val="0"/>
        <w:shd w:val="clear" w:color="auto" w:fill="FFFFFF"/>
        <w:spacing w:before="240" w:after="0" w:line="360" w:lineRule="auto"/>
        <w:jc w:val="both"/>
        <w:rPr>
          <w:rFonts w:ascii="Times New Roman" w:eastAsia="Calibri" w:hAnsi="Times New Roman" w:cs="Times New Roman"/>
          <w:b/>
          <w:bCs/>
          <w:sz w:val="24"/>
          <w:szCs w:val="24"/>
          <w:lang w:eastAsia="bg-BG"/>
        </w:rPr>
      </w:pPr>
      <w:r w:rsidRPr="00823836">
        <w:rPr>
          <w:rFonts w:ascii="Times New Roman" w:eastAsia="Courier New" w:hAnsi="Times New Roman" w:cs="Times New Roman"/>
          <w:b/>
          <w:bCs/>
          <w:sz w:val="24"/>
          <w:szCs w:val="24"/>
          <w:lang w:eastAsia="bg-BG"/>
        </w:rPr>
        <w:t>2.</w:t>
      </w:r>
      <w:r w:rsidRPr="00823836">
        <w:rPr>
          <w:rFonts w:ascii="Times New Roman" w:eastAsia="Times New Roman" w:hAnsi="Times New Roman" w:cs="Times New Roman"/>
          <w:sz w:val="24"/>
          <w:szCs w:val="24"/>
          <w:lang w:eastAsia="bg-BG"/>
        </w:rPr>
        <w:t xml:space="preserve"> За дейностите </w:t>
      </w:r>
      <w:r w:rsidR="00C1024B" w:rsidRPr="00823836">
        <w:rPr>
          <w:rFonts w:ascii="Times New Roman" w:eastAsia="Times New Roman" w:hAnsi="Times New Roman" w:cs="Times New Roman"/>
          <w:b/>
          <w:sz w:val="24"/>
          <w:szCs w:val="24"/>
          <w:lang w:eastAsia="bg-BG"/>
        </w:rPr>
        <w:t>благоустрояване, строителство,</w:t>
      </w:r>
      <w:r w:rsidR="00C1024B" w:rsidRPr="00823836">
        <w:rPr>
          <w:rFonts w:ascii="Times New Roman" w:eastAsia="Times New Roman" w:hAnsi="Times New Roman" w:cs="Times New Roman"/>
          <w:b/>
          <w:sz w:val="24"/>
          <w:szCs w:val="24"/>
          <w:lang w:val="en-US" w:eastAsia="bg-BG"/>
        </w:rPr>
        <w:t xml:space="preserve"> </w:t>
      </w:r>
      <w:r w:rsidR="00C1024B" w:rsidRPr="00823836">
        <w:rPr>
          <w:rFonts w:ascii="Times New Roman" w:eastAsia="Times New Roman" w:hAnsi="Times New Roman" w:cs="Times New Roman"/>
          <w:b/>
          <w:sz w:val="24"/>
          <w:szCs w:val="24"/>
          <w:lang w:eastAsia="bg-BG"/>
        </w:rPr>
        <w:t>основен ремонт, реконструкция,  рехабилитация</w:t>
      </w:r>
      <w:r w:rsidRPr="00823836">
        <w:rPr>
          <w:rFonts w:ascii="Times New Roman" w:eastAsia="Times New Roman" w:hAnsi="Times New Roman" w:cs="Times New Roman"/>
          <w:sz w:val="24"/>
          <w:szCs w:val="24"/>
          <w:lang w:eastAsia="bg-BG"/>
        </w:rPr>
        <w:t>:</w:t>
      </w:r>
      <w:r w:rsidRPr="00823836">
        <w:rPr>
          <w:rFonts w:ascii="Times New Roman" w:eastAsia="Calibri" w:hAnsi="Times New Roman" w:cs="Times New Roman"/>
          <w:b/>
          <w:bCs/>
          <w:sz w:val="24"/>
          <w:szCs w:val="24"/>
          <w:lang w:eastAsia="bg-BG"/>
        </w:rPr>
        <w:t xml:space="preserve"> </w:t>
      </w:r>
    </w:p>
    <w:p w:rsidR="00F05BF1" w:rsidRPr="00823836" w:rsidRDefault="00F05BF1" w:rsidP="006C3969">
      <w:pPr>
        <w:widowControl w:val="0"/>
        <w:tabs>
          <w:tab w:val="left" w:pos="0"/>
        </w:tabs>
        <w:autoSpaceDE w:val="0"/>
        <w:autoSpaceDN w:val="0"/>
        <w:adjustRightInd w:val="0"/>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Протокол обр. 19 за изпълнени СМР, съставен от Изпълнителя, подписан от Възложителя, Консултанта упражняващ строителен надзор и Изпълнителя;Подписан образец Акт 15.</w:t>
      </w:r>
    </w:p>
    <w:p w:rsidR="00F05BF1" w:rsidRPr="00823836" w:rsidRDefault="00F05BF1" w:rsidP="006C3969">
      <w:pPr>
        <w:widowControl w:val="0"/>
        <w:tabs>
          <w:tab w:val="left" w:pos="0"/>
        </w:tabs>
        <w:autoSpaceDE w:val="0"/>
        <w:autoSpaceDN w:val="0"/>
        <w:adjustRightInd w:val="0"/>
        <w:spacing w:after="0" w:line="360" w:lineRule="auto"/>
        <w:jc w:val="both"/>
        <w:rPr>
          <w:rFonts w:ascii="Times New Roman" w:eastAsia="Calibri" w:hAnsi="Times New Roman" w:cs="Times New Roman"/>
          <w:sz w:val="24"/>
          <w:szCs w:val="24"/>
          <w:lang w:eastAsia="bg-BG"/>
        </w:rPr>
      </w:pPr>
      <w:r w:rsidRPr="00823836">
        <w:rPr>
          <w:rFonts w:ascii="Times New Roman" w:eastAsia="Times New Roman" w:hAnsi="Times New Roman" w:cs="Times New Roman"/>
          <w:sz w:val="24"/>
          <w:szCs w:val="24"/>
        </w:rPr>
        <w:t xml:space="preserve">Данъчна фактура, която се издава от Изпълнителя след одобряването на Протокол обр.19. и </w:t>
      </w:r>
      <w:r w:rsidRPr="00823836">
        <w:rPr>
          <w:rFonts w:ascii="Times New Roman" w:eastAsia="Calibri" w:hAnsi="Times New Roman" w:cs="Times New Roman"/>
          <w:sz w:val="24"/>
          <w:szCs w:val="24"/>
          <w:lang w:eastAsia="bg-BG"/>
        </w:rPr>
        <w:t>Подписан образец Акт 15.</w:t>
      </w:r>
    </w:p>
    <w:p w:rsidR="00F05BF1" w:rsidRPr="00823836" w:rsidRDefault="00F05BF1" w:rsidP="006C3969">
      <w:pPr>
        <w:widowControl w:val="0"/>
        <w:spacing w:after="0" w:line="360" w:lineRule="auto"/>
        <w:jc w:val="both"/>
        <w:rPr>
          <w:rFonts w:ascii="Times New Roman" w:eastAsia="Calibri" w:hAnsi="Times New Roman" w:cs="Times New Roman"/>
          <w:color w:val="000000"/>
          <w:sz w:val="24"/>
          <w:szCs w:val="24"/>
          <w:lang w:eastAsia="bg-BG"/>
        </w:rPr>
      </w:pPr>
      <w:r w:rsidRPr="00823836">
        <w:rPr>
          <w:rFonts w:ascii="Times New Roman" w:eastAsia="Calibri" w:hAnsi="Times New Roman" w:cs="Times New Roman"/>
          <w:color w:val="000000"/>
          <w:sz w:val="24"/>
          <w:szCs w:val="24"/>
          <w:lang w:eastAsia="bg-BG"/>
        </w:rPr>
        <w:t>Сумата от стойносттите на междинните (вкл. аванса) и окончателните плащания не трябва да надвишава цената за изпълнение на конкретния обект.</w:t>
      </w:r>
    </w:p>
    <w:p w:rsidR="00F05BF1" w:rsidRPr="00823836" w:rsidRDefault="00F05BF1" w:rsidP="006C3969">
      <w:pPr>
        <w:widowControl w:val="0"/>
        <w:spacing w:after="0" w:line="360" w:lineRule="auto"/>
        <w:jc w:val="both"/>
        <w:rPr>
          <w:rFonts w:ascii="Times New Roman" w:eastAsia="Times New Roman" w:hAnsi="Times New Roman" w:cs="Times New Roman"/>
          <w:b/>
          <w:color w:val="000000"/>
          <w:sz w:val="24"/>
          <w:szCs w:val="24"/>
          <w:lang w:eastAsia="ar-SA"/>
        </w:rPr>
      </w:pPr>
    </w:p>
    <w:p w:rsidR="00135C37" w:rsidRPr="00823836" w:rsidRDefault="00135C37" w:rsidP="006C3969">
      <w:pPr>
        <w:widowControl w:val="0"/>
        <w:spacing w:after="0" w:line="360" w:lineRule="auto"/>
        <w:jc w:val="both"/>
        <w:rPr>
          <w:rFonts w:ascii="Times New Roman" w:eastAsia="Times New Roman" w:hAnsi="Times New Roman" w:cs="Times New Roman"/>
          <w:b/>
          <w:color w:val="000000"/>
          <w:sz w:val="24"/>
          <w:szCs w:val="24"/>
          <w:lang w:eastAsia="ar-SA"/>
        </w:rPr>
      </w:pPr>
      <w:r w:rsidRPr="00823836">
        <w:rPr>
          <w:rFonts w:ascii="Times New Roman" w:eastAsia="Times New Roman" w:hAnsi="Times New Roman" w:cs="Times New Roman"/>
          <w:b/>
          <w:color w:val="000000"/>
          <w:sz w:val="24"/>
          <w:szCs w:val="24"/>
          <w:lang w:eastAsia="ar-SA"/>
        </w:rPr>
        <w:t xml:space="preserve">(4)Всички плащания се извършват в определените срокове съгласно чл.303а,ал.2 от Търговския закон. </w:t>
      </w:r>
    </w:p>
    <w:p w:rsidR="00135C37" w:rsidRPr="00823836" w:rsidRDefault="00135C37" w:rsidP="006C3969">
      <w:pPr>
        <w:widowControl w:val="0"/>
        <w:spacing w:after="0" w:line="360" w:lineRule="auto"/>
        <w:jc w:val="both"/>
        <w:rPr>
          <w:rFonts w:ascii="Times New Roman" w:eastAsia="Calibri" w:hAnsi="Times New Roman" w:cs="Times New Roman"/>
          <w:sz w:val="24"/>
          <w:szCs w:val="24"/>
          <w:lang w:eastAsia="bg-BG"/>
        </w:rPr>
      </w:pPr>
      <w:r w:rsidRPr="00823836">
        <w:rPr>
          <w:rFonts w:ascii="Times New Roman" w:eastAsia="Times New Roman" w:hAnsi="Times New Roman" w:cs="Times New Roman"/>
          <w:b/>
          <w:color w:val="000000"/>
          <w:sz w:val="24"/>
          <w:szCs w:val="24"/>
          <w:lang w:eastAsia="ar-SA"/>
        </w:rPr>
        <w:t>(5)</w:t>
      </w:r>
      <w:r w:rsidR="004348C1">
        <w:rPr>
          <w:rFonts w:ascii="Times New Roman" w:eastAsia="Calibri" w:hAnsi="Times New Roman" w:cs="Times New Roman"/>
          <w:sz w:val="24"/>
          <w:szCs w:val="24"/>
          <w:lang w:eastAsia="bg-BG"/>
        </w:rPr>
        <w:t xml:space="preserve"> Плащанията</w:t>
      </w:r>
      <w:r w:rsidRPr="00823836">
        <w:rPr>
          <w:rFonts w:ascii="Times New Roman" w:eastAsia="Calibri" w:hAnsi="Times New Roman" w:cs="Times New Roman"/>
          <w:sz w:val="24"/>
          <w:szCs w:val="24"/>
          <w:lang w:eastAsia="bg-BG"/>
        </w:rPr>
        <w:t xml:space="preserve"> се извършват с платежно нареждане по сметка на ИЗПЪЛНИТЕЛЯ, както следва:</w:t>
      </w:r>
    </w:p>
    <w:p w:rsidR="00135C37" w:rsidRPr="00823836" w:rsidRDefault="00135C37" w:rsidP="006C3969">
      <w:pPr>
        <w:widowControl w:val="0"/>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Банка: ...................................</w:t>
      </w:r>
    </w:p>
    <w:p w:rsidR="00135C37" w:rsidRPr="00823836" w:rsidRDefault="00135C37" w:rsidP="006C3969">
      <w:pPr>
        <w:widowControl w:val="0"/>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BIC: ...............................</w:t>
      </w:r>
    </w:p>
    <w:p w:rsidR="00135C37" w:rsidRPr="00823836" w:rsidRDefault="00135C37" w:rsidP="006C3969">
      <w:pPr>
        <w:widowControl w:val="0"/>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IBAN: ..................................</w:t>
      </w:r>
    </w:p>
    <w:p w:rsidR="00135C37" w:rsidRPr="007E6838" w:rsidRDefault="007E6838" w:rsidP="006C3969">
      <w:pPr>
        <w:widowControl w:val="0"/>
        <w:spacing w:after="0" w:line="360" w:lineRule="auto"/>
        <w:jc w:val="both"/>
        <w:rPr>
          <w:rFonts w:ascii="Times New Roman" w:eastAsia="Times New Roman" w:hAnsi="Times New Roman" w:cs="Times New Roman"/>
          <w:color w:val="000000"/>
          <w:sz w:val="24"/>
          <w:szCs w:val="24"/>
          <w:lang w:eastAsia="ar-SA"/>
        </w:rPr>
      </w:pPr>
      <w:r w:rsidRPr="007E6838">
        <w:rPr>
          <w:rFonts w:ascii="Times New Roman" w:eastAsia="Times New Roman" w:hAnsi="Times New Roman" w:cs="Times New Roman"/>
          <w:color w:val="000000"/>
          <w:sz w:val="24"/>
          <w:szCs w:val="24"/>
          <w:lang w:eastAsia="ar-SA"/>
        </w:rPr>
        <w:t>Титуляр</w:t>
      </w:r>
      <w:r w:rsidR="00135C37" w:rsidRPr="007E6838">
        <w:rPr>
          <w:rFonts w:ascii="Times New Roman" w:eastAsia="Times New Roman" w:hAnsi="Times New Roman" w:cs="Times New Roman"/>
          <w:color w:val="000000"/>
          <w:sz w:val="24"/>
          <w:szCs w:val="24"/>
          <w:lang w:eastAsia="ar-SA"/>
        </w:rPr>
        <w:t>:</w:t>
      </w:r>
      <w:r w:rsidRPr="007E6838">
        <w:rPr>
          <w:rFonts w:ascii="Times New Roman" w:eastAsia="Times New Roman" w:hAnsi="Times New Roman" w:cs="Times New Roman"/>
          <w:color w:val="000000"/>
          <w:sz w:val="24"/>
          <w:szCs w:val="24"/>
          <w:lang w:eastAsia="ar-SA"/>
        </w:rPr>
        <w:t xml:space="preserve"> </w:t>
      </w:r>
      <w:r w:rsidR="00135C37" w:rsidRPr="007E6838">
        <w:rPr>
          <w:rFonts w:ascii="Times New Roman" w:eastAsia="Times New Roman" w:hAnsi="Times New Roman" w:cs="Times New Roman"/>
          <w:color w:val="000000"/>
          <w:sz w:val="24"/>
          <w:szCs w:val="24"/>
          <w:lang w:eastAsia="ar-SA"/>
        </w:rPr>
        <w:t>...............</w:t>
      </w:r>
    </w:p>
    <w:p w:rsidR="007E6838" w:rsidRDefault="007E6838" w:rsidP="006C3969">
      <w:pPr>
        <w:widowControl w:val="0"/>
        <w:spacing w:after="0" w:line="360" w:lineRule="auto"/>
        <w:jc w:val="both"/>
        <w:rPr>
          <w:rFonts w:ascii="Times New Roman" w:eastAsia="Times New Roman" w:hAnsi="Times New Roman" w:cs="Times New Roman"/>
          <w:b/>
          <w:sz w:val="24"/>
          <w:szCs w:val="24"/>
        </w:rPr>
      </w:pPr>
    </w:p>
    <w:p w:rsidR="00F05BF1" w:rsidRPr="00823836" w:rsidRDefault="00135C37" w:rsidP="006C3969">
      <w:pPr>
        <w:widowControl w:val="0"/>
        <w:spacing w:after="0" w:line="360" w:lineRule="auto"/>
        <w:jc w:val="both"/>
        <w:rPr>
          <w:rFonts w:ascii="Times New Roman" w:eastAsia="Calibri" w:hAnsi="Times New Roman" w:cs="Times New Roman"/>
          <w:color w:val="FF0000"/>
          <w:sz w:val="24"/>
          <w:szCs w:val="24"/>
          <w:lang w:eastAsia="bg-BG"/>
        </w:rPr>
      </w:pPr>
      <w:r w:rsidRPr="00823836">
        <w:rPr>
          <w:rFonts w:ascii="Times New Roman" w:eastAsia="Times New Roman" w:hAnsi="Times New Roman" w:cs="Times New Roman"/>
          <w:b/>
          <w:sz w:val="24"/>
          <w:szCs w:val="24"/>
        </w:rPr>
        <w:t>Чл.8</w:t>
      </w:r>
      <w:r w:rsidRPr="00823836">
        <w:rPr>
          <w:rFonts w:ascii="Times New Roman" w:eastAsia="Times New Roman" w:hAnsi="Times New Roman" w:cs="Times New Roman"/>
          <w:sz w:val="24"/>
          <w:szCs w:val="24"/>
          <w:lang w:eastAsia="bg-BG"/>
        </w:rPr>
        <w:t xml:space="preserve"> </w:t>
      </w:r>
      <w:r w:rsidR="00F05BF1" w:rsidRPr="00823836">
        <w:rPr>
          <w:rFonts w:ascii="Times New Roman" w:eastAsia="Times New Roman" w:hAnsi="Times New Roman" w:cs="Times New Roman"/>
          <w:sz w:val="24"/>
          <w:szCs w:val="24"/>
          <w:lang w:eastAsia="bg-BG"/>
        </w:rPr>
        <w:t>Финансирането за изпълнение на</w:t>
      </w:r>
      <w:r w:rsidR="003D1AB5">
        <w:rPr>
          <w:rFonts w:ascii="Times New Roman" w:eastAsia="Times New Roman" w:hAnsi="Times New Roman" w:cs="Times New Roman"/>
          <w:sz w:val="24"/>
          <w:szCs w:val="24"/>
          <w:lang w:eastAsia="bg-BG"/>
        </w:rPr>
        <w:t xml:space="preserve"> поръчката ще се осъществява от</w:t>
      </w:r>
      <w:r w:rsidR="003D1AB5" w:rsidRPr="00407BBA">
        <w:rPr>
          <w:rFonts w:ascii="Times New Roman" w:eastAsia="Times New Roman" w:hAnsi="Times New Roman" w:cs="Times New Roman"/>
          <w:sz w:val="24"/>
          <w:szCs w:val="24"/>
          <w:lang w:val="ru-RU" w:eastAsia="bg-BG"/>
        </w:rPr>
        <w:t xml:space="preserve"> бюджета на Община град Добрич</w:t>
      </w:r>
      <w:r w:rsidR="003D1AB5">
        <w:rPr>
          <w:rFonts w:ascii="Times New Roman" w:eastAsia="Times New Roman" w:hAnsi="Times New Roman" w:cs="Times New Roman"/>
          <w:sz w:val="24"/>
          <w:szCs w:val="24"/>
          <w:lang w:val="ru-RU" w:eastAsia="bg-BG"/>
        </w:rPr>
        <w:t xml:space="preserve"> и Капиталовата програма.</w:t>
      </w:r>
    </w:p>
    <w:p w:rsidR="00135C37" w:rsidRPr="00823836" w:rsidRDefault="00135C37" w:rsidP="006C3969">
      <w:pPr>
        <w:widowControl w:val="0"/>
        <w:spacing w:after="0" w:line="360" w:lineRule="auto"/>
        <w:jc w:val="both"/>
        <w:rPr>
          <w:rFonts w:ascii="Times New Roman" w:eastAsia="Times New Roman" w:hAnsi="Times New Roman" w:cs="Times New Roman"/>
          <w:b/>
          <w:sz w:val="24"/>
          <w:szCs w:val="24"/>
        </w:rPr>
      </w:pPr>
    </w:p>
    <w:p w:rsidR="00135C37" w:rsidRPr="00823836" w:rsidRDefault="00135C37" w:rsidP="006C3969">
      <w:pPr>
        <w:keepNext/>
        <w:spacing w:before="240" w:after="60" w:line="360" w:lineRule="auto"/>
        <w:ind w:firstLine="708"/>
        <w:jc w:val="both"/>
        <w:outlineLvl w:val="0"/>
        <w:rPr>
          <w:rFonts w:ascii="Times New Roman" w:eastAsia="Times New Roman" w:hAnsi="Times New Roman" w:cs="Times New Roman"/>
          <w:b/>
          <w:caps/>
          <w:kern w:val="32"/>
          <w:sz w:val="24"/>
          <w:szCs w:val="24"/>
        </w:rPr>
      </w:pPr>
      <w:r w:rsidRPr="00823836">
        <w:rPr>
          <w:rFonts w:ascii="Times New Roman" w:eastAsia="Times New Roman" w:hAnsi="Times New Roman" w:cs="Times New Roman"/>
          <w:b/>
          <w:caps/>
          <w:kern w:val="32"/>
          <w:sz w:val="24"/>
          <w:szCs w:val="24"/>
        </w:rPr>
        <w:t>І</w:t>
      </w:r>
      <w:r w:rsidRPr="00823836">
        <w:rPr>
          <w:rFonts w:ascii="Times New Roman" w:eastAsia="Times New Roman" w:hAnsi="Times New Roman" w:cs="Times New Roman"/>
          <w:b/>
          <w:caps/>
          <w:kern w:val="32"/>
          <w:sz w:val="24"/>
          <w:szCs w:val="24"/>
          <w:lang w:val="en-US"/>
        </w:rPr>
        <w:t>V</w:t>
      </w:r>
      <w:r w:rsidRPr="00823836">
        <w:rPr>
          <w:rFonts w:ascii="Times New Roman" w:eastAsia="Times New Roman" w:hAnsi="Times New Roman" w:cs="Times New Roman"/>
          <w:b/>
          <w:caps/>
          <w:kern w:val="32"/>
          <w:sz w:val="24"/>
          <w:szCs w:val="24"/>
        </w:rPr>
        <w:t>. ПРАВА И ЗАДЪЛЖЕНИЯ НА ВЪЗЛОЖИТЕЛЯ</w:t>
      </w:r>
    </w:p>
    <w:p w:rsidR="00135C37" w:rsidRPr="00823836" w:rsidRDefault="00135C37" w:rsidP="006C3969">
      <w:pPr>
        <w:spacing w:after="0" w:line="360" w:lineRule="auto"/>
        <w:jc w:val="both"/>
        <w:rPr>
          <w:rFonts w:ascii="Times New Roman" w:eastAsia="Times New Roman" w:hAnsi="Times New Roman" w:cs="Times New Roman"/>
          <w:bCs/>
          <w:caps/>
          <w:sz w:val="24"/>
          <w:szCs w:val="24"/>
        </w:rPr>
      </w:pPr>
    </w:p>
    <w:p w:rsidR="00135C37" w:rsidRPr="00823836" w:rsidRDefault="00135C37" w:rsidP="006C3969">
      <w:pPr>
        <w:spacing w:after="0" w:line="360" w:lineRule="auto"/>
        <w:ind w:firstLine="708"/>
        <w:rPr>
          <w:rFonts w:ascii="Times New Roman" w:eastAsia="Times New Roman" w:hAnsi="Times New Roman" w:cs="Times New Roman"/>
          <w:b/>
          <w:sz w:val="24"/>
          <w:szCs w:val="24"/>
          <w:lang w:eastAsia="bg-BG"/>
        </w:rPr>
      </w:pPr>
      <w:r w:rsidRPr="00823836">
        <w:rPr>
          <w:rFonts w:ascii="Times New Roman" w:eastAsia="Times New Roman" w:hAnsi="Times New Roman" w:cs="Times New Roman"/>
          <w:b/>
          <w:sz w:val="24"/>
          <w:szCs w:val="24"/>
          <w:lang w:eastAsia="bg-BG"/>
        </w:rPr>
        <w:t>Чл. 9.</w:t>
      </w:r>
      <w:r w:rsidRPr="00823836">
        <w:rPr>
          <w:rFonts w:ascii="Times New Roman" w:eastAsia="Times New Roman" w:hAnsi="Times New Roman" w:cs="Times New Roman"/>
          <w:bCs/>
          <w:sz w:val="24"/>
          <w:szCs w:val="24"/>
          <w:lang w:eastAsia="bg-BG"/>
        </w:rPr>
        <w:t xml:space="preserve"> </w:t>
      </w:r>
      <w:r w:rsidRPr="00823836">
        <w:rPr>
          <w:rFonts w:ascii="Times New Roman" w:eastAsia="Times New Roman" w:hAnsi="Times New Roman" w:cs="Times New Roman"/>
          <w:b/>
          <w:bCs/>
          <w:sz w:val="24"/>
          <w:szCs w:val="24"/>
          <w:lang w:eastAsia="bg-BG"/>
        </w:rPr>
        <w:t>ВЪЗЛОЖИТЕЛЯТ</w:t>
      </w:r>
      <w:r w:rsidRPr="00823836">
        <w:rPr>
          <w:rFonts w:ascii="Times New Roman" w:eastAsia="Times New Roman" w:hAnsi="Times New Roman" w:cs="Times New Roman"/>
          <w:bCs/>
          <w:sz w:val="24"/>
          <w:szCs w:val="24"/>
          <w:lang w:eastAsia="bg-BG"/>
        </w:rPr>
        <w:t xml:space="preserve"> се задължава:</w:t>
      </w:r>
      <w:r w:rsidRPr="00823836">
        <w:rPr>
          <w:rFonts w:ascii="Times New Roman" w:eastAsia="Times New Roman" w:hAnsi="Times New Roman" w:cs="Times New Roman"/>
          <w:b/>
          <w:sz w:val="24"/>
          <w:szCs w:val="24"/>
          <w:lang w:eastAsia="bg-BG"/>
        </w:rPr>
        <w:t xml:space="preserve"> </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1. Да предоставя на </w:t>
      </w:r>
      <w:r w:rsidRPr="00823836">
        <w:rPr>
          <w:rFonts w:ascii="Times New Roman" w:eastAsia="Times New Roman" w:hAnsi="Times New Roman" w:cs="Times New Roman"/>
          <w:b/>
          <w:spacing w:val="-1"/>
          <w:sz w:val="24"/>
          <w:szCs w:val="24"/>
          <w:lang w:eastAsia="bg-BG"/>
        </w:rPr>
        <w:t>ИЗПЪЛНИТЕЛЯ</w:t>
      </w:r>
      <w:r w:rsidRPr="00823836">
        <w:rPr>
          <w:rFonts w:ascii="Times New Roman" w:eastAsia="Times New Roman" w:hAnsi="Times New Roman" w:cs="Times New Roman"/>
          <w:sz w:val="24"/>
          <w:szCs w:val="24"/>
          <w:lang w:eastAsia="bg-BG"/>
        </w:rPr>
        <w:t xml:space="preserve"> необходимите и налични документи и данни, намиращи се при </w:t>
      </w:r>
      <w:r w:rsidRPr="00823836">
        <w:rPr>
          <w:rFonts w:ascii="Times New Roman" w:eastAsia="Times New Roman" w:hAnsi="Times New Roman" w:cs="Times New Roman"/>
          <w:b/>
          <w:caps/>
          <w:sz w:val="24"/>
          <w:szCs w:val="24"/>
          <w:lang w:eastAsia="bg-BG"/>
        </w:rPr>
        <w:t>Възложителя</w:t>
      </w:r>
      <w:r w:rsidRPr="00823836">
        <w:rPr>
          <w:rFonts w:ascii="Times New Roman" w:eastAsia="Times New Roman" w:hAnsi="Times New Roman" w:cs="Times New Roman"/>
          <w:sz w:val="24"/>
          <w:szCs w:val="24"/>
          <w:lang w:eastAsia="bg-BG"/>
        </w:rPr>
        <w:t xml:space="preserve">, необходими за изпълнение на строежа. </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2</w:t>
      </w:r>
      <w:r w:rsidRPr="00823836">
        <w:rPr>
          <w:rFonts w:ascii="Times New Roman" w:eastAsia="Times New Roman" w:hAnsi="Times New Roman" w:cs="Times New Roman"/>
          <w:bCs/>
          <w:sz w:val="24"/>
          <w:szCs w:val="24"/>
          <w:lang w:eastAsia="bg-BG"/>
        </w:rPr>
        <w:t xml:space="preserve">. </w:t>
      </w:r>
      <w:r w:rsidRPr="00823836">
        <w:rPr>
          <w:rFonts w:ascii="Times New Roman" w:eastAsia="Times New Roman" w:hAnsi="Times New Roman" w:cs="Times New Roman"/>
          <w:b/>
          <w:bCs/>
          <w:caps/>
          <w:sz w:val="24"/>
          <w:szCs w:val="24"/>
          <w:lang w:eastAsia="bg-BG"/>
        </w:rPr>
        <w:t>Възложителят</w:t>
      </w:r>
      <w:r w:rsidRPr="00823836">
        <w:rPr>
          <w:rFonts w:ascii="Times New Roman" w:eastAsia="Times New Roman" w:hAnsi="Times New Roman" w:cs="Times New Roman"/>
          <w:bCs/>
          <w:sz w:val="24"/>
          <w:szCs w:val="24"/>
          <w:lang w:eastAsia="bg-BG"/>
        </w:rPr>
        <w:t xml:space="preserve"> е длъжен в срок от 5 /пет/ работни дни да реагира на писмено поставени въпроси, искани документи, срещи и др. от</w:t>
      </w:r>
      <w:r w:rsidRPr="00823836">
        <w:rPr>
          <w:rFonts w:ascii="Times New Roman" w:eastAsia="Times New Roman" w:hAnsi="Times New Roman" w:cs="Times New Roman"/>
          <w:b/>
          <w:bCs/>
          <w:sz w:val="24"/>
          <w:szCs w:val="24"/>
          <w:lang w:eastAsia="bg-BG"/>
        </w:rPr>
        <w:t xml:space="preserve"> ИЗПЪЛНИТЕЛЯ</w:t>
      </w:r>
      <w:r w:rsidRPr="00823836">
        <w:rPr>
          <w:rFonts w:ascii="Times New Roman" w:eastAsia="Times New Roman" w:hAnsi="Times New Roman" w:cs="Times New Roman"/>
          <w:bCs/>
          <w:sz w:val="24"/>
          <w:szCs w:val="24"/>
          <w:lang w:eastAsia="bg-BG"/>
        </w:rPr>
        <w:t>.</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3</w:t>
      </w:r>
      <w:r w:rsidRPr="00823836">
        <w:rPr>
          <w:rFonts w:ascii="Times New Roman" w:eastAsia="Times New Roman" w:hAnsi="Times New Roman" w:cs="Times New Roman"/>
          <w:bCs/>
          <w:sz w:val="24"/>
          <w:szCs w:val="24"/>
          <w:lang w:eastAsia="bg-BG"/>
        </w:rPr>
        <w:t xml:space="preserve">. </w:t>
      </w:r>
      <w:r w:rsidRPr="00823836">
        <w:rPr>
          <w:rFonts w:ascii="Times New Roman" w:eastAsia="Times New Roman" w:hAnsi="Times New Roman" w:cs="Times New Roman"/>
          <w:sz w:val="24"/>
          <w:szCs w:val="24"/>
          <w:lang w:eastAsia="bg-BG"/>
        </w:rPr>
        <w:t xml:space="preserve">Да окаже на </w:t>
      </w:r>
      <w:r w:rsidRPr="00823836">
        <w:rPr>
          <w:rFonts w:ascii="Times New Roman" w:eastAsia="Times New Roman" w:hAnsi="Times New Roman" w:cs="Times New Roman"/>
          <w:b/>
          <w:spacing w:val="-1"/>
          <w:sz w:val="24"/>
          <w:szCs w:val="24"/>
          <w:lang w:eastAsia="bg-BG"/>
        </w:rPr>
        <w:t>ИЗПЪЛНИТЕЛЯ</w:t>
      </w:r>
      <w:r w:rsidRPr="00823836">
        <w:rPr>
          <w:rFonts w:ascii="Times New Roman" w:eastAsia="Times New Roman" w:hAnsi="Times New Roman" w:cs="Times New Roman"/>
          <w:sz w:val="24"/>
          <w:szCs w:val="24"/>
          <w:lang w:eastAsia="bg-BG"/>
        </w:rPr>
        <w:t xml:space="preserve"> достъп до Строежа.</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4. Да разплати изпълнените работи по реда и условията посочени в договора.</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6. Да осигури  КОНСУЛТАНТ  за упражняване на строителен надзор по време на строителството(ако е приложимо) и инвеститорски контрол.</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7. Да осигури при необходимост присъствието на ПРОЕКТАНТ на Строежа за осъществяване на авторски надзор(ако е приложимо).</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pacing w:val="-1"/>
          <w:sz w:val="24"/>
          <w:szCs w:val="24"/>
          <w:lang w:eastAsia="bg-BG"/>
        </w:rPr>
        <w:t xml:space="preserve">8. </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Cs/>
          <w:caps/>
          <w:sz w:val="24"/>
          <w:szCs w:val="24"/>
          <w:lang w:eastAsia="bg-BG"/>
        </w:rPr>
        <w:t>С</w:t>
      </w:r>
      <w:r w:rsidRPr="00823836">
        <w:rPr>
          <w:rFonts w:ascii="Times New Roman" w:eastAsia="Times New Roman" w:hAnsi="Times New Roman" w:cs="Times New Roman"/>
          <w:sz w:val="24"/>
          <w:szCs w:val="24"/>
          <w:lang w:eastAsia="bg-BG"/>
        </w:rPr>
        <w:t>воевременно организиране и извършване на необходимите действия към съответните специализирани контролни органи, експлоатационни дружества, организации и служби при възникване на необходимост.</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10.</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 xml:space="preserve">ВЪЗЛОЖИТЕЛЯТ </w:t>
      </w:r>
      <w:r w:rsidRPr="00823836">
        <w:rPr>
          <w:rFonts w:ascii="Times New Roman" w:eastAsia="Times New Roman" w:hAnsi="Times New Roman" w:cs="Times New Roman"/>
          <w:sz w:val="24"/>
          <w:szCs w:val="24"/>
        </w:rPr>
        <w:t>се задължава поне веднъж месечно да организира координационни срещи на площадката на обекта с присъствието на</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sz w:val="24"/>
          <w:szCs w:val="24"/>
        </w:rPr>
        <w:t>КОНСУЛТАНТЪТ</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sz w:val="24"/>
          <w:szCs w:val="24"/>
        </w:rPr>
        <w:t>ПРОКТАНТЪТ</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sz w:val="24"/>
          <w:szCs w:val="24"/>
        </w:rPr>
        <w:t>и</w:t>
      </w:r>
      <w:r w:rsidRPr="00823836">
        <w:rPr>
          <w:rFonts w:ascii="Times New Roman" w:eastAsia="Times New Roman" w:hAnsi="Times New Roman" w:cs="Times New Roman"/>
          <w:b/>
          <w:sz w:val="24"/>
          <w:szCs w:val="24"/>
        </w:rPr>
        <w:t xml:space="preserve"> ИЗПЪЛНИТЕЛЯТ,</w:t>
      </w:r>
      <w:r w:rsidRPr="00823836">
        <w:rPr>
          <w:rFonts w:ascii="Times New Roman" w:eastAsia="Times New Roman" w:hAnsi="Times New Roman" w:cs="Times New Roman"/>
          <w:sz w:val="24"/>
          <w:szCs w:val="24"/>
        </w:rPr>
        <w:t xml:space="preserve"> а по искане на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 и с Подизпълнителите,  на които ще се обсъжда последователността на извършване, прогреса на СМР и изпълнението им в съответствие с клаузите на този Договор. За проведените срещи и направените обсъждания ще се съставя протокол от ВЪЗЛОЖИТЕЛЯ. Протокола се подписва от участниците(приложимо за обекти с разрешително за строеж). </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 11. </w:t>
      </w:r>
      <w:r w:rsidRPr="00823836">
        <w:rPr>
          <w:rFonts w:ascii="Times New Roman" w:eastAsia="Times New Roman" w:hAnsi="Times New Roman" w:cs="Times New Roman"/>
          <w:sz w:val="24"/>
          <w:szCs w:val="24"/>
          <w:lang w:eastAsia="bg-BG"/>
        </w:rPr>
        <w:t xml:space="preserve">По всяко време в хода на строителството </w:t>
      </w:r>
      <w:r w:rsidRPr="00823836">
        <w:rPr>
          <w:rFonts w:ascii="Times New Roman" w:eastAsia="Times New Roman" w:hAnsi="Times New Roman" w:cs="Times New Roman"/>
          <w:b/>
          <w:sz w:val="24"/>
          <w:szCs w:val="24"/>
          <w:lang w:eastAsia="bg-BG"/>
        </w:rPr>
        <w:t>ВЪЗЛОЖИТЕЛЯТ</w:t>
      </w:r>
      <w:r w:rsidRPr="00823836">
        <w:rPr>
          <w:rFonts w:ascii="Times New Roman" w:eastAsia="Times New Roman" w:hAnsi="Times New Roman" w:cs="Times New Roman"/>
          <w:sz w:val="24"/>
          <w:szCs w:val="24"/>
          <w:lang w:eastAsia="bg-BG"/>
        </w:rPr>
        <w:t xml:space="preserve"> има право на достъп до Строителната площадка и Строежа за контролиране на прогреса и качеството на СМР, както и да изисква:</w:t>
      </w:r>
    </w:p>
    <w:p w:rsidR="00135C37" w:rsidRPr="00823836" w:rsidRDefault="00135C37" w:rsidP="006C3969">
      <w:pPr>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ab/>
        <w:t xml:space="preserve">1. писмени и устни обяснения от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и неговите служители и/или подизпълнители по въпроси, свързани с изпълнението на СМР;</w:t>
      </w:r>
    </w:p>
    <w:p w:rsidR="00135C37" w:rsidRPr="00823836" w:rsidRDefault="00135C37" w:rsidP="006C3969">
      <w:pPr>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lastRenderedPageBreak/>
        <w:tab/>
        <w:t xml:space="preserve">2. всички данни и документи, както на хартиен носител, така и в електронен вариант, за целите на упражняването  на контрол върху дейността на </w:t>
      </w:r>
      <w:r w:rsidRPr="00823836">
        <w:rPr>
          <w:rFonts w:ascii="Times New Roman" w:eastAsia="Times New Roman" w:hAnsi="Times New Roman" w:cs="Times New Roman"/>
          <w:b/>
          <w:sz w:val="24"/>
          <w:szCs w:val="24"/>
        </w:rPr>
        <w:t xml:space="preserve">ИЗПЪЛНИТЕЛЯ </w:t>
      </w:r>
      <w:r w:rsidRPr="00823836">
        <w:rPr>
          <w:rFonts w:ascii="Times New Roman" w:eastAsia="Times New Roman" w:hAnsi="Times New Roman" w:cs="Times New Roman"/>
          <w:sz w:val="24"/>
          <w:szCs w:val="24"/>
        </w:rPr>
        <w:t>(включително копия на документи, извлечения, справки и други, всички договори и допълнителни споразумения с Подизпълнители, доклади и актове по изпълнение на Договора и др.)</w:t>
      </w:r>
    </w:p>
    <w:p w:rsidR="00135C37" w:rsidRPr="00823836" w:rsidRDefault="00135C37" w:rsidP="006C3969">
      <w:pPr>
        <w:spacing w:after="0" w:line="360" w:lineRule="auto"/>
        <w:jc w:val="both"/>
        <w:rPr>
          <w:rFonts w:ascii="Times New Roman" w:eastAsia="Times New Roman" w:hAnsi="Times New Roman" w:cs="Times New Roman"/>
          <w:sz w:val="24"/>
          <w:szCs w:val="24"/>
        </w:rPr>
      </w:pPr>
    </w:p>
    <w:p w:rsidR="00135C37" w:rsidRPr="00823836" w:rsidRDefault="00135C37" w:rsidP="006C3969">
      <w:pPr>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bCs/>
          <w:caps/>
          <w:sz w:val="24"/>
          <w:szCs w:val="24"/>
        </w:rPr>
        <w:t xml:space="preserve"> </w:t>
      </w:r>
      <w:r w:rsidRPr="00823836">
        <w:rPr>
          <w:rFonts w:ascii="Times New Roman" w:eastAsia="Times New Roman" w:hAnsi="Times New Roman" w:cs="Times New Roman"/>
          <w:bCs/>
          <w:caps/>
          <w:sz w:val="24"/>
          <w:szCs w:val="24"/>
        </w:rPr>
        <w:tab/>
      </w:r>
      <w:r w:rsidRPr="00823836">
        <w:rPr>
          <w:rFonts w:ascii="Times New Roman" w:eastAsia="Times New Roman" w:hAnsi="Times New Roman" w:cs="Times New Roman"/>
          <w:b/>
          <w:sz w:val="24"/>
          <w:szCs w:val="24"/>
        </w:rPr>
        <w:t>Чл. 12. (1) ВЪЗЛОЖИТЕЛЯТ</w:t>
      </w:r>
      <w:r w:rsidRPr="00823836">
        <w:rPr>
          <w:rFonts w:ascii="Times New Roman" w:eastAsia="Times New Roman" w:hAnsi="Times New Roman" w:cs="Times New Roman"/>
          <w:sz w:val="24"/>
          <w:szCs w:val="24"/>
        </w:rPr>
        <w:t xml:space="preserve"> или КОНСУЛТАНТЪТ(при наличие) има право да дава мотивирани писмени указания на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да забави началото или хода на всяка от дейностите, включени в Графика за изпълнение на СМР, както и да спре строителните дейности или част от тях за определен срок, за да бъдат осигурени оптимални условия за качественото изпълнение на СМР.</w:t>
      </w:r>
    </w:p>
    <w:p w:rsidR="00135C37" w:rsidRPr="00823836" w:rsidRDefault="00135C37" w:rsidP="006C3969">
      <w:pPr>
        <w:shd w:val="clear" w:color="auto" w:fill="FFFFFF"/>
        <w:tabs>
          <w:tab w:val="left" w:pos="984"/>
        </w:tabs>
        <w:spacing w:after="0" w:line="360" w:lineRule="auto"/>
        <w:ind w:right="11" w:firstLine="720"/>
        <w:contextualSpacing/>
        <w:jc w:val="both"/>
        <w:rPr>
          <w:rFonts w:ascii="Times New Roman" w:eastAsia="Times New Roman" w:hAnsi="Times New Roman" w:cs="Times New Roman"/>
          <w:spacing w:val="6"/>
          <w:sz w:val="24"/>
          <w:szCs w:val="24"/>
        </w:rPr>
      </w:pPr>
      <w:r w:rsidRPr="00823836">
        <w:rPr>
          <w:rFonts w:ascii="Times New Roman" w:eastAsia="Times New Roman" w:hAnsi="Times New Roman" w:cs="Times New Roman"/>
          <w:sz w:val="24"/>
          <w:szCs w:val="24"/>
        </w:rPr>
        <w:tab/>
        <w:t xml:space="preserve">(2) </w:t>
      </w:r>
      <w:r w:rsidRPr="00823836">
        <w:rPr>
          <w:rFonts w:ascii="Times New Roman" w:eastAsia="Times New Roman" w:hAnsi="Times New Roman" w:cs="Times New Roman"/>
          <w:b/>
          <w:sz w:val="24"/>
          <w:szCs w:val="24"/>
        </w:rPr>
        <w:t>ВЪЗЛОЖИТЕЛЯТ</w:t>
      </w:r>
      <w:r w:rsidRPr="00823836">
        <w:rPr>
          <w:rFonts w:ascii="Times New Roman" w:eastAsia="Times New Roman" w:hAnsi="Times New Roman" w:cs="Times New Roman"/>
          <w:sz w:val="24"/>
          <w:szCs w:val="24"/>
        </w:rPr>
        <w:t xml:space="preserve"> или КОНСУЛТАНТЪТ(при наличие) </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sz w:val="24"/>
          <w:szCs w:val="24"/>
        </w:rPr>
        <w:t xml:space="preserve">има право да спре строителните дейности във връзка със задължение по действащото законодателство или поради </w:t>
      </w:r>
      <w:r w:rsidRPr="00823836">
        <w:rPr>
          <w:rFonts w:ascii="Times New Roman" w:eastAsia="Times New Roman" w:hAnsi="Times New Roman" w:cs="Times New Roman"/>
          <w:spacing w:val="6"/>
          <w:sz w:val="24"/>
          <w:szCs w:val="24"/>
        </w:rPr>
        <w:t>неблагоприятни метеорологични условия отнасящи се за района на изпълнение на СМР.  Неблагоприятните метеорологични условия</w:t>
      </w:r>
      <w:r w:rsidRPr="00823836">
        <w:rPr>
          <w:rFonts w:ascii="Times New Roman" w:eastAsia="Times New Roman" w:hAnsi="Times New Roman" w:cs="Times New Roman"/>
          <w:spacing w:val="6"/>
          <w:sz w:val="24"/>
          <w:szCs w:val="24"/>
          <w:lang w:val="be-BY"/>
        </w:rPr>
        <w:t xml:space="preserve"> се доказват със справка от БАН – “Национален Институт по Метеорология и Хидрология”. </w:t>
      </w:r>
    </w:p>
    <w:p w:rsidR="00135C37" w:rsidRPr="00823836" w:rsidRDefault="00135C37" w:rsidP="006C3969">
      <w:pPr>
        <w:tabs>
          <w:tab w:val="left" w:pos="993"/>
        </w:tabs>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ab/>
        <w:t>(3)</w:t>
      </w:r>
      <w:r w:rsidRPr="00823836">
        <w:rPr>
          <w:rFonts w:ascii="Times New Roman" w:eastAsia="Times New Roman" w:hAnsi="Times New Roman" w:cs="Times New Roman"/>
          <w:sz w:val="24"/>
          <w:szCs w:val="24"/>
        </w:rPr>
        <w:t xml:space="preserve"> Указанията по предходните алинеи се отразяват в заповедната книга на обекта за обекти с разрешително за строеж/с уведомително писмо за дейности без разрешително за строеж  и през периода на „спиране” не тече срока за изпълнение на съответния обект/дейност.</w:t>
      </w:r>
    </w:p>
    <w:p w:rsidR="00135C37" w:rsidRPr="00823836" w:rsidRDefault="00135C37" w:rsidP="006C3969">
      <w:pPr>
        <w:tabs>
          <w:tab w:val="left" w:pos="993"/>
        </w:tabs>
        <w:spacing w:after="0" w:line="360" w:lineRule="auto"/>
        <w:jc w:val="both"/>
        <w:rPr>
          <w:rFonts w:ascii="Times New Roman" w:eastAsia="Times New Roman" w:hAnsi="Times New Roman" w:cs="Times New Roman"/>
          <w:sz w:val="24"/>
          <w:szCs w:val="24"/>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13. (1) ВЪЗЛОЖИТЕЛЯТ </w:t>
      </w:r>
      <w:r w:rsidRPr="00823836">
        <w:rPr>
          <w:rFonts w:ascii="Times New Roman" w:eastAsia="Times New Roman" w:hAnsi="Times New Roman" w:cs="Times New Roman"/>
          <w:sz w:val="24"/>
          <w:szCs w:val="24"/>
        </w:rPr>
        <w:t>има право да нареди на</w:t>
      </w:r>
      <w:r w:rsidRPr="00823836">
        <w:rPr>
          <w:rFonts w:ascii="Times New Roman" w:eastAsia="Times New Roman" w:hAnsi="Times New Roman" w:cs="Times New Roman"/>
          <w:b/>
          <w:sz w:val="24"/>
          <w:szCs w:val="24"/>
        </w:rPr>
        <w:t xml:space="preserve"> ИЗПЪЛНИТЕЛЯ</w:t>
      </w:r>
      <w:r w:rsidRPr="00823836">
        <w:rPr>
          <w:rFonts w:ascii="Times New Roman" w:eastAsia="Times New Roman" w:hAnsi="Times New Roman" w:cs="Times New Roman"/>
          <w:sz w:val="24"/>
          <w:szCs w:val="24"/>
        </w:rPr>
        <w:t xml:space="preserve"> временно преустановяване работата на Строежа, ако е констатирано неточно изпълнение, влагане на некачествени Строителни продукти и неспазване на Инвестиционния проект(при наличие), както и на Технологично-строителната програма.</w:t>
      </w:r>
    </w:p>
    <w:p w:rsidR="00135C37" w:rsidRPr="00823836" w:rsidRDefault="00135C37" w:rsidP="006C3969">
      <w:pPr>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ab/>
      </w: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Спирането на СМР по силата на предходната алинея не води до спиране на срока за изпълнение на съответния обект/дейност  и не може да служи за основание за удължаването му.</w:t>
      </w:r>
    </w:p>
    <w:p w:rsidR="00135C37" w:rsidRPr="00823836" w:rsidRDefault="00135C37" w:rsidP="006C3969">
      <w:pPr>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 xml:space="preserve">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 14. (1) </w:t>
      </w:r>
      <w:r w:rsidRPr="00823836">
        <w:rPr>
          <w:rFonts w:ascii="Times New Roman" w:eastAsia="Times New Roman" w:hAnsi="Times New Roman" w:cs="Times New Roman"/>
          <w:sz w:val="24"/>
          <w:szCs w:val="24"/>
          <w:lang w:eastAsia="bg-BG"/>
        </w:rPr>
        <w:t xml:space="preserve">Ако в процеса на изпълнение на Договора, се констатира, че действителният напредък изостава (или ще изостане) от междинните срокове по Графика </w:t>
      </w:r>
      <w:r w:rsidRPr="00823836">
        <w:rPr>
          <w:rFonts w:ascii="Times New Roman" w:eastAsia="Times New Roman" w:hAnsi="Times New Roman" w:cs="Times New Roman"/>
          <w:sz w:val="24"/>
          <w:szCs w:val="24"/>
          <w:lang w:eastAsia="bg-BG"/>
        </w:rPr>
        <w:lastRenderedPageBreak/>
        <w:t xml:space="preserve">за изпълнение, то тогава </w:t>
      </w:r>
      <w:r w:rsidRPr="00823836">
        <w:rPr>
          <w:rFonts w:ascii="Times New Roman" w:eastAsia="Times New Roman" w:hAnsi="Times New Roman" w:cs="Times New Roman"/>
          <w:b/>
          <w:sz w:val="24"/>
          <w:szCs w:val="24"/>
          <w:lang w:eastAsia="bg-BG"/>
        </w:rPr>
        <w:t>ВЪЗЛОЖИТЕЛЯТ</w:t>
      </w:r>
      <w:r w:rsidRPr="00823836">
        <w:rPr>
          <w:rFonts w:ascii="Times New Roman" w:eastAsia="Times New Roman" w:hAnsi="Times New Roman" w:cs="Times New Roman"/>
          <w:sz w:val="24"/>
          <w:szCs w:val="24"/>
          <w:lang w:eastAsia="bg-BG"/>
        </w:rPr>
        <w:t xml:space="preserve"> предприемат действия за преодоляване на изоставането в следния ред:</w:t>
      </w:r>
    </w:p>
    <w:p w:rsidR="00135C37" w:rsidRPr="00823836" w:rsidRDefault="00135C37" w:rsidP="006C3969">
      <w:pPr>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1.</w:t>
      </w:r>
      <w:r w:rsidRPr="00823836">
        <w:rPr>
          <w:rFonts w:ascii="Times New Roman" w:eastAsia="Times New Roman" w:hAnsi="Times New Roman" w:cs="Times New Roman"/>
          <w:b/>
          <w:sz w:val="24"/>
          <w:szCs w:val="24"/>
          <w:lang w:eastAsia="bg-BG"/>
        </w:rPr>
        <w:t xml:space="preserve"> </w:t>
      </w:r>
      <w:r w:rsidRPr="00823836">
        <w:rPr>
          <w:rFonts w:ascii="Times New Roman" w:eastAsia="Times New Roman" w:hAnsi="Times New Roman" w:cs="Times New Roman"/>
          <w:sz w:val="24"/>
          <w:szCs w:val="24"/>
          <w:lang w:eastAsia="bg-BG"/>
        </w:rPr>
        <w:t xml:space="preserve">предупреждават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и изискват от него да се поправи и да ускори работата; </w:t>
      </w:r>
    </w:p>
    <w:p w:rsidR="00135C37" w:rsidRPr="00823836" w:rsidRDefault="00135C37" w:rsidP="006C3969">
      <w:pPr>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2.</w:t>
      </w:r>
      <w:r w:rsidRPr="00823836">
        <w:rPr>
          <w:rFonts w:ascii="Times New Roman" w:eastAsia="Times New Roman" w:hAnsi="Times New Roman" w:cs="Times New Roman"/>
          <w:b/>
          <w:sz w:val="24"/>
          <w:szCs w:val="24"/>
          <w:lang w:eastAsia="bg-BG"/>
        </w:rPr>
        <w:t xml:space="preserve"> </w:t>
      </w:r>
      <w:r w:rsidRPr="00823836">
        <w:rPr>
          <w:rFonts w:ascii="Times New Roman" w:eastAsia="Times New Roman" w:hAnsi="Times New Roman" w:cs="Times New Roman"/>
          <w:sz w:val="24"/>
          <w:szCs w:val="24"/>
          <w:lang w:eastAsia="bg-BG"/>
        </w:rPr>
        <w:t xml:space="preserve">ако след като са го предупредили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продължава да е в забава от междинните срокове по Графика за неизпълнение и има сериозни основания, че няма да спази срока на приключване, </w:t>
      </w:r>
      <w:r w:rsidRPr="00823836">
        <w:rPr>
          <w:rFonts w:ascii="Times New Roman" w:eastAsia="Times New Roman" w:hAnsi="Times New Roman" w:cs="Times New Roman"/>
          <w:b/>
          <w:sz w:val="24"/>
          <w:szCs w:val="24"/>
          <w:lang w:eastAsia="bg-BG"/>
        </w:rPr>
        <w:t>ВЪЗЛОЖИТЕЛЯТ</w:t>
      </w:r>
      <w:r w:rsidRPr="00823836">
        <w:rPr>
          <w:rFonts w:ascii="Times New Roman" w:eastAsia="Times New Roman" w:hAnsi="Times New Roman" w:cs="Times New Roman"/>
          <w:sz w:val="24"/>
          <w:szCs w:val="24"/>
          <w:lang w:eastAsia="bg-BG"/>
        </w:rPr>
        <w:t xml:space="preserve"> може да нареди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да представи ревизирана Технологично-строителна програма и придружаващ доклад, описващ ревизираните методи, които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предлага да възприеме, за да ускори напредъка и да завърши СМР в рамките на междинните срокове по Графика за изпълнение на СМР или до датата на подписване на Констативен Акт обр. 15/</w:t>
      </w:r>
      <w:r w:rsidRPr="00823836">
        <w:rPr>
          <w:rFonts w:ascii="Times New Roman" w:eastAsia="Times New Roman" w:hAnsi="Times New Roman" w:cs="Times New Roman"/>
          <w:sz w:val="24"/>
          <w:szCs w:val="24"/>
          <w:lang w:val="en-US" w:eastAsia="bg-BG"/>
        </w:rPr>
        <w:t xml:space="preserve"> т</w:t>
      </w:r>
      <w:r w:rsidR="00A010B9">
        <w:rPr>
          <w:rFonts w:ascii="Times New Roman" w:eastAsia="Times New Roman" w:hAnsi="Times New Roman" w:cs="Times New Roman"/>
          <w:sz w:val="24"/>
          <w:szCs w:val="24"/>
          <w:lang w:val="en-US" w:eastAsia="bg-BG"/>
        </w:rPr>
        <w:t>ристранен констативен протокол</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(2) </w:t>
      </w:r>
      <w:r w:rsidRPr="00823836">
        <w:rPr>
          <w:rFonts w:ascii="Times New Roman" w:eastAsia="Times New Roman" w:hAnsi="Times New Roman" w:cs="Times New Roman"/>
          <w:sz w:val="24"/>
          <w:szCs w:val="24"/>
          <w:lang w:eastAsia="bg-BG"/>
        </w:rPr>
        <w:t xml:space="preserve">Ако </w:t>
      </w:r>
      <w:r w:rsidRPr="00823836">
        <w:rPr>
          <w:rFonts w:ascii="Times New Roman" w:eastAsia="Times New Roman" w:hAnsi="Times New Roman" w:cs="Times New Roman"/>
          <w:b/>
          <w:sz w:val="24"/>
          <w:szCs w:val="24"/>
          <w:lang w:eastAsia="bg-BG"/>
        </w:rPr>
        <w:t>ВЪЗЛОЖИТЕЛЯТ</w:t>
      </w:r>
      <w:r w:rsidRPr="00823836">
        <w:rPr>
          <w:rFonts w:ascii="Times New Roman" w:eastAsia="Times New Roman" w:hAnsi="Times New Roman" w:cs="Times New Roman"/>
          <w:sz w:val="24"/>
          <w:szCs w:val="24"/>
          <w:lang w:eastAsia="bg-BG"/>
        </w:rPr>
        <w:t xml:space="preserve"> не одобри ревизираната програма </w:t>
      </w:r>
      <w:r w:rsidRPr="00823836">
        <w:rPr>
          <w:rFonts w:ascii="Times New Roman" w:eastAsia="Times New Roman" w:hAnsi="Times New Roman" w:cs="Times New Roman"/>
          <w:b/>
          <w:sz w:val="24"/>
          <w:szCs w:val="24"/>
          <w:lang w:eastAsia="bg-BG"/>
        </w:rPr>
        <w:t>ВЪЗЛОЖИТЕЛЯТ</w:t>
      </w:r>
      <w:r w:rsidRPr="00823836">
        <w:rPr>
          <w:rFonts w:ascii="Times New Roman" w:eastAsia="Times New Roman" w:hAnsi="Times New Roman" w:cs="Times New Roman"/>
          <w:sz w:val="24"/>
          <w:szCs w:val="24"/>
          <w:lang w:eastAsia="bg-BG"/>
        </w:rPr>
        <w:t xml:space="preserve">, може да даде друго нареждане, а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трябва да възприеме тези ревизирани методи.</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(3) ИЗПЪЛНИТЕЛЯТ</w:t>
      </w:r>
      <w:r w:rsidRPr="00823836">
        <w:rPr>
          <w:rFonts w:ascii="Times New Roman" w:eastAsia="Times New Roman" w:hAnsi="Times New Roman" w:cs="Times New Roman"/>
          <w:sz w:val="24"/>
          <w:szCs w:val="24"/>
          <w:lang w:eastAsia="bg-BG"/>
        </w:rPr>
        <w:t xml:space="preserve"> поема за своя сметка всички разходи във връзка с реализацията на ревизираната Технологично-строителна програма по ал.1 и 2 за ускоряване на СМР.</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(4) </w:t>
      </w:r>
      <w:r w:rsidRPr="00823836">
        <w:rPr>
          <w:rFonts w:ascii="Times New Roman" w:eastAsia="Times New Roman" w:hAnsi="Times New Roman" w:cs="Times New Roman"/>
          <w:sz w:val="24"/>
          <w:szCs w:val="24"/>
          <w:lang w:eastAsia="bg-BG"/>
        </w:rPr>
        <w:t xml:space="preserve">Ако вследствие на реализацията на ревизираната Технологично-строителна програма по ал. 1 и ал. 2 са причина </w:t>
      </w:r>
      <w:r w:rsidRPr="00823836">
        <w:rPr>
          <w:rFonts w:ascii="Times New Roman" w:eastAsia="Times New Roman" w:hAnsi="Times New Roman" w:cs="Times New Roman"/>
          <w:b/>
          <w:sz w:val="24"/>
          <w:szCs w:val="24"/>
          <w:lang w:eastAsia="bg-BG"/>
        </w:rPr>
        <w:t>ВЪЗЛОЖИТЕЛЯТ</w:t>
      </w:r>
      <w:r w:rsidRPr="00823836">
        <w:rPr>
          <w:rFonts w:ascii="Times New Roman" w:eastAsia="Times New Roman" w:hAnsi="Times New Roman" w:cs="Times New Roman"/>
          <w:sz w:val="24"/>
          <w:szCs w:val="24"/>
          <w:lang w:eastAsia="bg-BG"/>
        </w:rPr>
        <w:t xml:space="preserve"> да понася допълнителни разходи, </w:t>
      </w:r>
      <w:r w:rsidRPr="00823836">
        <w:rPr>
          <w:rFonts w:ascii="Times New Roman" w:eastAsia="Times New Roman" w:hAnsi="Times New Roman" w:cs="Times New Roman"/>
          <w:b/>
          <w:sz w:val="24"/>
          <w:szCs w:val="24"/>
          <w:lang w:eastAsia="bg-BG"/>
        </w:rPr>
        <w:t xml:space="preserve">ВЪЗЛОЖИТЕЛЯТ </w:t>
      </w:r>
      <w:r w:rsidRPr="00823836">
        <w:rPr>
          <w:rFonts w:ascii="Times New Roman" w:eastAsia="Times New Roman" w:hAnsi="Times New Roman" w:cs="Times New Roman"/>
          <w:sz w:val="24"/>
          <w:szCs w:val="24"/>
          <w:lang w:eastAsia="bg-BG"/>
        </w:rPr>
        <w:t>има право да получи обезщетение за тези разходи.</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val="en-US"/>
        </w:rPr>
      </w:pPr>
      <w:r w:rsidRPr="00823836">
        <w:rPr>
          <w:rFonts w:ascii="Times New Roman" w:eastAsia="Times New Roman" w:hAnsi="Times New Roman" w:cs="Times New Roman"/>
          <w:b/>
          <w:sz w:val="24"/>
          <w:szCs w:val="24"/>
        </w:rPr>
        <w:t xml:space="preserve">Чл. 15. (1) </w:t>
      </w:r>
      <w:r w:rsidRPr="00823836">
        <w:rPr>
          <w:rFonts w:ascii="Times New Roman" w:eastAsia="Times New Roman" w:hAnsi="Times New Roman" w:cs="Times New Roman"/>
          <w:sz w:val="24"/>
          <w:szCs w:val="24"/>
        </w:rPr>
        <w:t xml:space="preserve">При упражняването на правата и задълженията си по Договора или на приложимите Законови разпоредби, </w:t>
      </w:r>
      <w:r w:rsidRPr="00823836">
        <w:rPr>
          <w:rFonts w:ascii="Times New Roman" w:eastAsia="Times New Roman" w:hAnsi="Times New Roman" w:cs="Times New Roman"/>
          <w:b/>
          <w:sz w:val="24"/>
          <w:szCs w:val="24"/>
        </w:rPr>
        <w:t>ВЪЗЛОЖИТЕЛЯТ</w:t>
      </w:r>
      <w:r w:rsidRPr="00823836">
        <w:rPr>
          <w:rFonts w:ascii="Times New Roman" w:eastAsia="Times New Roman" w:hAnsi="Times New Roman" w:cs="Times New Roman"/>
          <w:sz w:val="24"/>
          <w:szCs w:val="24"/>
        </w:rPr>
        <w:t xml:space="preserve"> се представлява от Кмета на Община </w:t>
      </w:r>
      <w:r w:rsidR="00F05BF1" w:rsidRPr="00823836">
        <w:rPr>
          <w:rFonts w:ascii="Times New Roman" w:eastAsia="Times New Roman" w:hAnsi="Times New Roman" w:cs="Times New Roman"/>
          <w:sz w:val="24"/>
          <w:szCs w:val="24"/>
        </w:rPr>
        <w:t xml:space="preserve">град Добрич </w:t>
      </w:r>
      <w:r w:rsidRPr="00823836">
        <w:rPr>
          <w:rFonts w:ascii="Times New Roman" w:eastAsia="Times New Roman" w:hAnsi="Times New Roman" w:cs="Times New Roman"/>
          <w:sz w:val="24"/>
          <w:szCs w:val="24"/>
        </w:rPr>
        <w:t xml:space="preserve"> и/или упълномощени от него лица.</w:t>
      </w:r>
    </w:p>
    <w:p w:rsidR="00F05BF1" w:rsidRPr="00823836" w:rsidRDefault="00135C37" w:rsidP="006C3969">
      <w:pPr>
        <w:widowControl w:val="0"/>
        <w:spacing w:after="0" w:line="360" w:lineRule="auto"/>
        <w:jc w:val="both"/>
        <w:rPr>
          <w:rFonts w:ascii="Times New Roman" w:eastAsia="Times New Roman" w:hAnsi="Times New Roman" w:cs="Times New Roman"/>
          <w:sz w:val="24"/>
          <w:szCs w:val="24"/>
          <w:lang w:val="en-US" w:eastAsia="bg-BG"/>
        </w:rPr>
      </w:pPr>
      <w:r w:rsidRPr="00823836">
        <w:rPr>
          <w:rFonts w:ascii="Times New Roman" w:eastAsia="Times New Roman" w:hAnsi="Times New Roman" w:cs="Times New Roman"/>
          <w:b/>
          <w:sz w:val="24"/>
          <w:szCs w:val="24"/>
          <w:lang w:val="en-US" w:eastAsia="bg-BG"/>
        </w:rPr>
        <w:t xml:space="preserve">(2) </w:t>
      </w:r>
      <w:r w:rsidR="00F05BF1" w:rsidRPr="00823836">
        <w:rPr>
          <w:rFonts w:ascii="Times New Roman" w:eastAsia="Courier New" w:hAnsi="Times New Roman" w:cs="Times New Roman"/>
          <w:b/>
          <w:color w:val="000000"/>
          <w:sz w:val="24"/>
          <w:szCs w:val="24"/>
          <w:lang w:val="az-Cyrl-AZ" w:eastAsia="bg-BG"/>
        </w:rPr>
        <w:t>Контрол по изпълнение:</w:t>
      </w:r>
      <w:r w:rsidR="00F05BF1" w:rsidRPr="00823836">
        <w:rPr>
          <w:rFonts w:ascii="Times New Roman" w:eastAsia="Times New Roman" w:hAnsi="Times New Roman" w:cs="Times New Roman"/>
          <w:b/>
          <w:bCs/>
          <w:sz w:val="24"/>
          <w:szCs w:val="24"/>
        </w:rPr>
        <w:t xml:space="preserve">  </w:t>
      </w:r>
      <w:r w:rsidR="00F05BF1" w:rsidRPr="00823836">
        <w:rPr>
          <w:rFonts w:ascii="Times New Roman" w:eastAsia="Times New Roman" w:hAnsi="Times New Roman" w:cs="Times New Roman"/>
          <w:sz w:val="24"/>
          <w:szCs w:val="24"/>
          <w:lang w:eastAsia="bg-BG"/>
        </w:rPr>
        <w:t>се осъществява от длъжностно лице определено от Възложителя</w:t>
      </w:r>
    </w:p>
    <w:p w:rsidR="00135C37" w:rsidRPr="00823836" w:rsidRDefault="00F05BF1" w:rsidP="006C3969">
      <w:pPr>
        <w:spacing w:before="12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pacing w:val="-3"/>
          <w:sz w:val="24"/>
          <w:szCs w:val="24"/>
          <w:lang w:eastAsia="bg-BG"/>
        </w:rPr>
        <w:t xml:space="preserve"> </w:t>
      </w:r>
      <w:r w:rsidR="00135C37" w:rsidRPr="00823836">
        <w:rPr>
          <w:rFonts w:ascii="Times New Roman" w:eastAsia="Times New Roman" w:hAnsi="Times New Roman" w:cs="Times New Roman"/>
          <w:b/>
          <w:spacing w:val="-3"/>
          <w:sz w:val="24"/>
          <w:szCs w:val="24"/>
          <w:lang w:eastAsia="bg-BG"/>
        </w:rPr>
        <w:t>(3)</w:t>
      </w:r>
      <w:r w:rsidR="00135C37" w:rsidRPr="00823836">
        <w:rPr>
          <w:rFonts w:ascii="Times New Roman" w:eastAsia="Times New Roman" w:hAnsi="Times New Roman" w:cs="Times New Roman"/>
          <w:spacing w:val="-3"/>
          <w:sz w:val="24"/>
          <w:szCs w:val="24"/>
          <w:lang w:eastAsia="bg-BG"/>
        </w:rPr>
        <w:t xml:space="preserve"> Възложителя осигурява </w:t>
      </w:r>
      <w:r w:rsidR="00135C37" w:rsidRPr="00823836">
        <w:rPr>
          <w:rFonts w:ascii="Times New Roman" w:eastAsia="Times New Roman" w:hAnsi="Times New Roman" w:cs="Times New Roman"/>
          <w:sz w:val="24"/>
          <w:szCs w:val="24"/>
          <w:lang w:eastAsia="bg-BG"/>
        </w:rPr>
        <w:t>КОНСУЛТАНТ  за упражняване на строителен надзор по време на строителството(ако е приложимо) и инвеститорски контрол.</w:t>
      </w:r>
    </w:p>
    <w:p w:rsidR="00135C37" w:rsidRPr="00823836" w:rsidRDefault="00135C37" w:rsidP="006C3969">
      <w:pPr>
        <w:spacing w:after="0" w:line="360" w:lineRule="auto"/>
        <w:jc w:val="both"/>
        <w:rPr>
          <w:rFonts w:ascii="Times New Roman" w:eastAsia="Times New Roman" w:hAnsi="Times New Roman" w:cs="Times New Roman"/>
          <w:spacing w:val="-3"/>
          <w:sz w:val="24"/>
          <w:szCs w:val="24"/>
          <w:lang w:eastAsia="bg-BG"/>
        </w:rPr>
      </w:pPr>
      <w:r w:rsidRPr="00823836">
        <w:rPr>
          <w:rFonts w:ascii="Times New Roman" w:eastAsia="Times New Roman" w:hAnsi="Times New Roman" w:cs="Times New Roman"/>
          <w:sz w:val="24"/>
          <w:szCs w:val="24"/>
          <w:lang w:eastAsia="bg-BG"/>
        </w:rPr>
        <w:t>Ако за конкретния обект не е приложимо/изискуемо осигуряването на КОНСУЛТАНТ  за упражняване на строителен надзор по време на строителството, дейностите разписани на Консултанта в настоящия договор ще се изпълняват от инвеститорския контрол</w:t>
      </w:r>
    </w:p>
    <w:p w:rsidR="00135C37" w:rsidRPr="00823836" w:rsidRDefault="00135C37" w:rsidP="006C3969">
      <w:pPr>
        <w:spacing w:after="0" w:line="360" w:lineRule="auto"/>
        <w:jc w:val="both"/>
        <w:rPr>
          <w:rFonts w:ascii="Times New Roman" w:eastAsia="Times New Roman" w:hAnsi="Times New Roman" w:cs="Times New Roman"/>
          <w:b/>
          <w:caps/>
          <w:kern w:val="32"/>
          <w:sz w:val="24"/>
          <w:szCs w:val="24"/>
        </w:rPr>
      </w:pPr>
      <w:r w:rsidRPr="00823836">
        <w:rPr>
          <w:rFonts w:ascii="Times New Roman" w:eastAsia="Times New Roman" w:hAnsi="Times New Roman" w:cs="Times New Roman"/>
          <w:b/>
          <w:caps/>
          <w:kern w:val="32"/>
          <w:sz w:val="24"/>
          <w:szCs w:val="24"/>
          <w:lang w:val="en-US"/>
        </w:rPr>
        <w:lastRenderedPageBreak/>
        <w:t>V</w:t>
      </w:r>
      <w:r w:rsidRPr="00823836">
        <w:rPr>
          <w:rFonts w:ascii="Times New Roman" w:eastAsia="Times New Roman" w:hAnsi="Times New Roman" w:cs="Times New Roman"/>
          <w:b/>
          <w:caps/>
          <w:kern w:val="32"/>
          <w:sz w:val="24"/>
          <w:szCs w:val="24"/>
        </w:rPr>
        <w:t>. ПРАВА И ЗАДЪЛЖЕНИЯ НА ИЗПЪЛНИТЕЛЯ</w:t>
      </w:r>
    </w:p>
    <w:p w:rsidR="00135C37" w:rsidRPr="00823836" w:rsidRDefault="00135C37" w:rsidP="006C3969">
      <w:pPr>
        <w:spacing w:after="0" w:line="360" w:lineRule="auto"/>
        <w:jc w:val="both"/>
        <w:rPr>
          <w:rFonts w:ascii="Times New Roman" w:eastAsia="Times New Roman" w:hAnsi="Times New Roman" w:cs="Times New Roman"/>
          <w:b/>
          <w:sz w:val="24"/>
          <w:szCs w:val="24"/>
        </w:rPr>
      </w:pPr>
    </w:p>
    <w:p w:rsidR="00135C37" w:rsidRPr="00823836" w:rsidRDefault="00135C37" w:rsidP="006C3969">
      <w:pPr>
        <w:spacing w:after="0" w:line="360" w:lineRule="auto"/>
        <w:ind w:firstLine="708"/>
        <w:rPr>
          <w:rFonts w:ascii="Times New Roman" w:eastAsia="Times New Roman" w:hAnsi="Times New Roman" w:cs="Times New Roman"/>
          <w:b/>
          <w:sz w:val="24"/>
          <w:szCs w:val="24"/>
          <w:lang w:eastAsia="bg-BG"/>
        </w:rPr>
      </w:pPr>
      <w:r w:rsidRPr="00823836">
        <w:rPr>
          <w:rFonts w:ascii="Times New Roman" w:eastAsia="Times New Roman" w:hAnsi="Times New Roman" w:cs="Times New Roman"/>
          <w:b/>
          <w:sz w:val="24"/>
          <w:szCs w:val="24"/>
          <w:lang w:eastAsia="bg-BG"/>
        </w:rPr>
        <w:t>Чл. 16.</w:t>
      </w:r>
      <w:r w:rsidRPr="00823836">
        <w:rPr>
          <w:rFonts w:ascii="Times New Roman" w:eastAsia="Times New Roman" w:hAnsi="Times New Roman" w:cs="Times New Roman"/>
          <w:bCs/>
          <w:sz w:val="24"/>
          <w:szCs w:val="24"/>
          <w:lang w:eastAsia="bg-BG"/>
        </w:rPr>
        <w:t xml:space="preserve"> </w:t>
      </w:r>
      <w:r w:rsidRPr="00823836">
        <w:rPr>
          <w:rFonts w:ascii="Times New Roman" w:eastAsia="Times New Roman" w:hAnsi="Times New Roman" w:cs="Times New Roman"/>
          <w:b/>
          <w:bCs/>
          <w:sz w:val="24"/>
          <w:szCs w:val="24"/>
          <w:lang w:eastAsia="bg-BG"/>
        </w:rPr>
        <w:t>ИЗПЪЛНИТЕЛЯ</w:t>
      </w:r>
      <w:r w:rsidRPr="00823836">
        <w:rPr>
          <w:rFonts w:ascii="Times New Roman" w:eastAsia="Times New Roman" w:hAnsi="Times New Roman" w:cs="Times New Roman"/>
          <w:bCs/>
          <w:sz w:val="24"/>
          <w:szCs w:val="24"/>
          <w:lang w:eastAsia="bg-BG"/>
        </w:rPr>
        <w:t xml:space="preserve"> има право :</w:t>
      </w:r>
      <w:r w:rsidRPr="00823836">
        <w:rPr>
          <w:rFonts w:ascii="Times New Roman" w:eastAsia="Times New Roman" w:hAnsi="Times New Roman" w:cs="Times New Roman"/>
          <w:b/>
          <w:sz w:val="24"/>
          <w:szCs w:val="24"/>
          <w:lang w:eastAsia="bg-BG"/>
        </w:rPr>
        <w:t xml:space="preserve"> </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1. Да получава необходимите и налични документи и данни, намиращи се при </w:t>
      </w:r>
      <w:r w:rsidRPr="00823836">
        <w:rPr>
          <w:rFonts w:ascii="Times New Roman" w:eastAsia="Times New Roman" w:hAnsi="Times New Roman" w:cs="Times New Roman"/>
          <w:b/>
          <w:caps/>
          <w:sz w:val="24"/>
          <w:szCs w:val="24"/>
          <w:lang w:eastAsia="bg-BG"/>
        </w:rPr>
        <w:t>Възложителя</w:t>
      </w:r>
      <w:r w:rsidRPr="00823836">
        <w:rPr>
          <w:rFonts w:ascii="Times New Roman" w:eastAsia="Times New Roman" w:hAnsi="Times New Roman" w:cs="Times New Roman"/>
          <w:sz w:val="24"/>
          <w:szCs w:val="24"/>
          <w:lang w:eastAsia="bg-BG"/>
        </w:rPr>
        <w:t xml:space="preserve">, необходими за изпълнение на строежа. </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2</w:t>
      </w:r>
      <w:r w:rsidRPr="00823836">
        <w:rPr>
          <w:rFonts w:ascii="Times New Roman" w:eastAsia="Times New Roman" w:hAnsi="Times New Roman" w:cs="Times New Roman"/>
          <w:bCs/>
          <w:sz w:val="24"/>
          <w:szCs w:val="24"/>
          <w:lang w:eastAsia="bg-BG"/>
        </w:rPr>
        <w:t xml:space="preserve">. Да получава отговори и съдействие в срок от 5 /пет/ работни дни при писмено поставени въпроси, искани документи, срещи и др. </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3</w:t>
      </w:r>
      <w:r w:rsidRPr="00823836">
        <w:rPr>
          <w:rFonts w:ascii="Times New Roman" w:eastAsia="Times New Roman" w:hAnsi="Times New Roman" w:cs="Times New Roman"/>
          <w:bCs/>
          <w:sz w:val="24"/>
          <w:szCs w:val="24"/>
          <w:lang w:eastAsia="bg-BG"/>
        </w:rPr>
        <w:t xml:space="preserve">. </w:t>
      </w:r>
      <w:r w:rsidRPr="00823836">
        <w:rPr>
          <w:rFonts w:ascii="Times New Roman" w:eastAsia="Times New Roman" w:hAnsi="Times New Roman" w:cs="Times New Roman"/>
          <w:sz w:val="24"/>
          <w:szCs w:val="24"/>
          <w:lang w:eastAsia="bg-BG"/>
        </w:rPr>
        <w:t>Да получи достъп до строителната площадка на Строежа.</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4. На заплащане за  изпълнените работи по реда и условията посочени в договора.</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5. Да ползва безвъзмездно терен предоставен от ВЪЗЛОЖИТЕЛЯ за временно съхранение на изкопани земни маси, складиране на материали, техника и механизация</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17. (1)</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да осигурява необходимата  механизация, транспортни средства и оборудване съгласно Технологично-строителната програма, което му е необходимо за точното изпълнение на Договора.</w:t>
      </w:r>
    </w:p>
    <w:p w:rsidR="00135C37" w:rsidRPr="00823836" w:rsidRDefault="00135C37" w:rsidP="006C3969">
      <w:pPr>
        <w:shd w:val="clear" w:color="auto" w:fill="FFFFFF"/>
        <w:tabs>
          <w:tab w:val="num" w:pos="900"/>
        </w:tabs>
        <w:spacing w:after="0" w:line="360" w:lineRule="auto"/>
        <w:ind w:firstLine="74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(2) </w:t>
      </w:r>
      <w:r w:rsidRPr="00823836">
        <w:rPr>
          <w:rFonts w:ascii="Times New Roman" w:eastAsia="Times New Roman" w:hAnsi="Times New Roman" w:cs="Times New Roman"/>
          <w:sz w:val="24"/>
          <w:szCs w:val="24"/>
          <w:lang w:eastAsia="bg-BG"/>
        </w:rPr>
        <w:t xml:space="preserve">При изпълнение на СМР и на другите Дейности по договора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ще разполага и използва механизация, транспортни средства и оборудване със статут на собствено, наето, на лизинг или от подизпълнители.</w:t>
      </w:r>
    </w:p>
    <w:p w:rsidR="00135C37" w:rsidRPr="00823836" w:rsidRDefault="00135C37" w:rsidP="006C3969">
      <w:pPr>
        <w:shd w:val="clear" w:color="auto" w:fill="FFFFFF"/>
        <w:tabs>
          <w:tab w:val="num" w:pos="900"/>
        </w:tabs>
        <w:spacing w:after="0" w:line="360" w:lineRule="auto"/>
        <w:ind w:firstLine="74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(3) ИЗПЪЛНИТЕЛЯТ</w:t>
      </w:r>
      <w:r w:rsidRPr="00823836">
        <w:rPr>
          <w:rFonts w:ascii="Times New Roman" w:eastAsia="Times New Roman" w:hAnsi="Times New Roman" w:cs="Times New Roman"/>
          <w:sz w:val="24"/>
          <w:szCs w:val="24"/>
          <w:lang w:eastAsia="bg-BG"/>
        </w:rPr>
        <w:t xml:space="preserve"> ще разполага и ще използва акредитирана строителна лаборатория, с което ще се осигурява контрол на качеството на производството на строителни продукти и елементи и на изпълнените СМР.</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(4) ИЗПЪЛНИТЕЛЯТ </w:t>
      </w:r>
      <w:r w:rsidRPr="00823836">
        <w:rPr>
          <w:rFonts w:ascii="Times New Roman" w:eastAsia="Times New Roman" w:hAnsi="Times New Roman" w:cs="Times New Roman"/>
          <w:sz w:val="24"/>
          <w:szCs w:val="24"/>
        </w:rPr>
        <w:t xml:space="preserve">се задължава да поддържа технически изправно, безопасно и в пълна наличност необходимото механизация, транспортни средства и оборудване. </w:t>
      </w:r>
    </w:p>
    <w:p w:rsidR="0071204F" w:rsidRPr="005974B5" w:rsidRDefault="00135C37" w:rsidP="0071204F">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(5) </w:t>
      </w:r>
      <w:r w:rsidR="0071204F" w:rsidRPr="00A86F99">
        <w:rPr>
          <w:rFonts w:ascii="Times New Roman" w:eastAsia="Times New Roman" w:hAnsi="Times New Roman" w:cs="Times New Roman"/>
          <w:b/>
          <w:sz w:val="24"/>
          <w:szCs w:val="24"/>
          <w:lang w:val="ru-RU"/>
        </w:rPr>
        <w:t xml:space="preserve">ИЗПЪЛНИТЕЛЯТ </w:t>
      </w:r>
      <w:r w:rsidR="0071204F" w:rsidRPr="00A86F99">
        <w:rPr>
          <w:rFonts w:ascii="Times New Roman" w:eastAsia="Times New Roman" w:hAnsi="Times New Roman" w:cs="Times New Roman"/>
          <w:sz w:val="24"/>
          <w:szCs w:val="24"/>
          <w:lang w:val="ru-RU"/>
        </w:rPr>
        <w:t xml:space="preserve">ще доставя асфалтови смеси от базата, съгласно </w:t>
      </w:r>
      <w:r w:rsidR="0071204F" w:rsidRPr="00A86F99">
        <w:rPr>
          <w:rFonts w:ascii="Times New Roman" w:eastAsia="Times New Roman" w:hAnsi="Times New Roman" w:cs="Times New Roman"/>
          <w:sz w:val="24"/>
          <w:szCs w:val="24"/>
        </w:rPr>
        <w:t xml:space="preserve">посочената в </w:t>
      </w:r>
      <w:r w:rsidR="0071204F" w:rsidRPr="00A86F99">
        <w:rPr>
          <w:rFonts w:ascii="Times New Roman" w:eastAsia="Times New Roman" w:hAnsi="Times New Roman" w:cs="Times New Roman"/>
          <w:sz w:val="24"/>
          <w:szCs w:val="24"/>
          <w:lang w:val="ru-RU"/>
        </w:rPr>
        <w:t>офертата (техническото предложение за изпълнение на поръчката) на изпълнителя</w:t>
      </w:r>
      <w:r w:rsidR="0071204F">
        <w:rPr>
          <w:rFonts w:ascii="Times New Roman" w:eastAsia="Times New Roman" w:hAnsi="Times New Roman" w:cs="Times New Roman"/>
          <w:sz w:val="24"/>
          <w:szCs w:val="24"/>
          <w:lang w:val="ru-RU"/>
        </w:rPr>
        <w:t>.</w:t>
      </w:r>
    </w:p>
    <w:p w:rsidR="00135C37" w:rsidRPr="00823836" w:rsidRDefault="0071204F" w:rsidP="0071204F">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rPr>
        <w:t xml:space="preserve"> </w:t>
      </w:r>
      <w:r w:rsidR="00135C37" w:rsidRPr="00823836">
        <w:rPr>
          <w:rFonts w:ascii="Times New Roman" w:eastAsia="Times New Roman" w:hAnsi="Times New Roman" w:cs="Times New Roman"/>
          <w:b/>
          <w:sz w:val="24"/>
          <w:szCs w:val="24"/>
        </w:rPr>
        <w:t>(6)</w:t>
      </w:r>
      <w:r w:rsidR="00135C37" w:rsidRPr="00823836">
        <w:rPr>
          <w:rFonts w:ascii="Times New Roman" w:eastAsia="Times New Roman" w:hAnsi="Times New Roman" w:cs="Times New Roman"/>
          <w:sz w:val="24"/>
          <w:szCs w:val="24"/>
          <w:lang w:eastAsia="bg-BG"/>
        </w:rPr>
        <w:t xml:space="preserve"> Замяната на базата е допустима само след предварителното писмено съгласие на </w:t>
      </w:r>
      <w:r w:rsidR="00135C37" w:rsidRPr="00823836">
        <w:rPr>
          <w:rFonts w:ascii="Times New Roman" w:eastAsia="Times New Roman" w:hAnsi="Times New Roman" w:cs="Times New Roman"/>
          <w:b/>
          <w:sz w:val="24"/>
          <w:szCs w:val="24"/>
          <w:lang w:eastAsia="bg-BG"/>
        </w:rPr>
        <w:t>ВЪЗЛОЖИТЕЛЯ</w:t>
      </w:r>
      <w:r w:rsidR="00135C37" w:rsidRPr="00823836">
        <w:rPr>
          <w:rFonts w:ascii="Times New Roman" w:eastAsia="Times New Roman" w:hAnsi="Times New Roman" w:cs="Times New Roman"/>
          <w:sz w:val="24"/>
          <w:szCs w:val="24"/>
          <w:lang w:eastAsia="bg-BG"/>
        </w:rPr>
        <w:t>, и отговаря на всички нормативни изисквания изисквания на Възложителя.</w:t>
      </w:r>
      <w:r w:rsidR="001219BA">
        <w:rPr>
          <w:rFonts w:ascii="Times New Roman" w:eastAsia="Times New Roman" w:hAnsi="Times New Roman" w:cs="Times New Roman"/>
          <w:sz w:val="24"/>
          <w:szCs w:val="24"/>
          <w:lang w:eastAsia="bg-BG"/>
        </w:rPr>
        <w:t xml:space="preserve"> </w:t>
      </w:r>
    </w:p>
    <w:p w:rsidR="00135C37" w:rsidRPr="00823836" w:rsidRDefault="00135C37" w:rsidP="006C3969">
      <w:pPr>
        <w:spacing w:after="0" w:line="360" w:lineRule="auto"/>
        <w:ind w:firstLine="708"/>
        <w:jc w:val="both"/>
        <w:rPr>
          <w:rFonts w:ascii="Times New Roman" w:eastAsia="Times New Roman" w:hAnsi="Times New Roman" w:cs="Times New Roman"/>
          <w:b/>
          <w:sz w:val="24"/>
          <w:szCs w:val="24"/>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 18. (1) </w:t>
      </w:r>
      <w:r w:rsidRPr="00823836">
        <w:rPr>
          <w:rFonts w:ascii="Times New Roman" w:eastAsia="Times New Roman" w:hAnsi="Times New Roman" w:cs="Times New Roman"/>
          <w:sz w:val="24"/>
          <w:szCs w:val="24"/>
          <w:lang w:eastAsia="bg-BG"/>
        </w:rPr>
        <w:t xml:space="preserve">За изпълнението на строежа,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е длъжен да разполага с Екип от инженерно-технически персонал за осигуряване техническото ръководство при изпълнение на договора(включително лицата посочени в офертата на изпълнителя). </w:t>
      </w:r>
      <w:r w:rsidRPr="00823836">
        <w:rPr>
          <w:rFonts w:ascii="Times New Roman" w:eastAsia="Times New Roman" w:hAnsi="Times New Roman" w:cs="Times New Roman"/>
          <w:sz w:val="24"/>
          <w:szCs w:val="24"/>
          <w:lang w:eastAsia="bg-BG"/>
        </w:rPr>
        <w:lastRenderedPageBreak/>
        <w:t>Списъка с лицата които ще осигуряват техническото ръководство се представя на ВЪЗЛОЖИТЕЛЯ в 14 дневен срок след датата на подписване на договора</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(2) Ръководителя на Строежа</w:t>
      </w:r>
      <w:r w:rsidRPr="00823836">
        <w:rPr>
          <w:rFonts w:ascii="Times New Roman" w:eastAsia="Times New Roman" w:hAnsi="Times New Roman" w:cs="Times New Roman"/>
          <w:sz w:val="24"/>
          <w:szCs w:val="24"/>
          <w:lang w:eastAsia="bg-BG"/>
        </w:rPr>
        <w:t xml:space="preserve">, ще организира извършването на работите във връзка с изпълнението на  Строежа от страна на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и ще бъде в пряка връзка с</w:t>
      </w:r>
      <w:r w:rsidRPr="00823836">
        <w:rPr>
          <w:rFonts w:ascii="Times New Roman" w:eastAsia="Times New Roman" w:hAnsi="Times New Roman" w:cs="Times New Roman"/>
          <w:b/>
          <w:sz w:val="24"/>
          <w:szCs w:val="24"/>
          <w:lang w:eastAsia="bg-BG"/>
        </w:rPr>
        <w:t xml:space="preserve"> ВЪЗЛОЖИТЕЛЯ</w:t>
      </w:r>
      <w:r w:rsidRPr="00823836">
        <w:rPr>
          <w:rFonts w:ascii="Times New Roman" w:eastAsia="Times New Roman" w:hAnsi="Times New Roman" w:cs="Times New Roman"/>
          <w:sz w:val="24"/>
          <w:szCs w:val="24"/>
          <w:lang w:eastAsia="bg-BG"/>
        </w:rPr>
        <w:t xml:space="preserve"> по всички въпроси, касаещи задълженията и отговорностите на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по този Договор.</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(3) </w:t>
      </w:r>
      <w:r w:rsidRPr="00823836">
        <w:rPr>
          <w:rFonts w:ascii="Times New Roman" w:eastAsia="Times New Roman" w:hAnsi="Times New Roman" w:cs="Times New Roman"/>
          <w:sz w:val="24"/>
          <w:szCs w:val="24"/>
          <w:lang w:eastAsia="bg-BG"/>
        </w:rPr>
        <w:t xml:space="preserve">Замяната на член от екипа от инженерно-технически персонал е допустима в случай на непредвидени обстоятелства, след предварителното писмено съгласие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w:t>
      </w:r>
    </w:p>
    <w:p w:rsidR="00135C37" w:rsidRPr="00823836" w:rsidRDefault="00135C37" w:rsidP="006C3969">
      <w:pPr>
        <w:spacing w:after="0" w:line="360" w:lineRule="auto"/>
        <w:jc w:val="both"/>
        <w:rPr>
          <w:rFonts w:ascii="Times New Roman" w:eastAsia="Times New Roman" w:hAnsi="Times New Roman" w:cs="Times New Roman"/>
          <w:b/>
          <w:sz w:val="24"/>
          <w:szCs w:val="24"/>
          <w:lang w:eastAsia="bg-BG"/>
        </w:rPr>
      </w:pPr>
      <w:r w:rsidRPr="00823836">
        <w:rPr>
          <w:rFonts w:ascii="Times New Roman" w:eastAsia="Times New Roman" w:hAnsi="Times New Roman" w:cs="Times New Roman"/>
          <w:sz w:val="24"/>
          <w:szCs w:val="24"/>
          <w:lang w:eastAsia="bg-BG"/>
        </w:rPr>
        <w:tab/>
      </w:r>
      <w:r w:rsidRPr="00823836">
        <w:rPr>
          <w:rFonts w:ascii="Times New Roman" w:eastAsia="Times New Roman" w:hAnsi="Times New Roman" w:cs="Times New Roman"/>
          <w:b/>
          <w:sz w:val="24"/>
          <w:szCs w:val="24"/>
          <w:lang w:eastAsia="bg-BG"/>
        </w:rPr>
        <w:t xml:space="preserve">(4) ИЗПЪЛНИТЕЛЯТ </w:t>
      </w:r>
      <w:r w:rsidRPr="00823836">
        <w:rPr>
          <w:rFonts w:ascii="Times New Roman" w:eastAsia="Times New Roman" w:hAnsi="Times New Roman" w:cs="Times New Roman"/>
          <w:sz w:val="24"/>
          <w:szCs w:val="24"/>
          <w:lang w:eastAsia="bg-BG"/>
        </w:rPr>
        <w:t xml:space="preserve">осигурява постоянно и непрекъснато присъствие на строежа на Екипа от инженерно-технически персонал за осигуряване техническото ръководство при изпълнение на договора, включително и при сменен режим на работа, извънреден труд и др.). </w:t>
      </w:r>
      <w:r w:rsidRPr="00823836">
        <w:rPr>
          <w:rFonts w:ascii="Times New Roman" w:eastAsia="Times New Roman" w:hAnsi="Times New Roman" w:cs="Times New Roman"/>
          <w:b/>
          <w:sz w:val="24"/>
          <w:szCs w:val="24"/>
          <w:lang w:eastAsia="bg-BG"/>
        </w:rPr>
        <w:t xml:space="preserve"> </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sz w:val="24"/>
          <w:szCs w:val="24"/>
          <w:lang w:eastAsia="bg-BG"/>
        </w:rPr>
        <w:t xml:space="preserve"> </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(5) ВЪЗЛОЖИТЕЛЯТ</w:t>
      </w:r>
      <w:r w:rsidRPr="00823836">
        <w:rPr>
          <w:rFonts w:ascii="Times New Roman" w:eastAsia="Times New Roman" w:hAnsi="Times New Roman" w:cs="Times New Roman"/>
          <w:sz w:val="24"/>
          <w:szCs w:val="24"/>
          <w:lang w:eastAsia="bg-BG"/>
        </w:rPr>
        <w:t xml:space="preserve"> може да поиска от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да отстрани от изпълнение на Дейности по договора ръководен служител или работник, който се държи неприемливо, проявява некомпетентност или небрежност при изпълнението на задълженията си. Отстраненото лице трябва да напусне Строителната площадка в 3-дневен срок от получаване на искането от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(6) </w:t>
      </w:r>
      <w:r w:rsidRPr="00823836">
        <w:rPr>
          <w:rFonts w:ascii="Times New Roman" w:eastAsia="Times New Roman" w:hAnsi="Times New Roman" w:cs="Times New Roman"/>
          <w:sz w:val="24"/>
          <w:szCs w:val="24"/>
          <w:lang w:eastAsia="bg-BG"/>
        </w:rPr>
        <w:t xml:space="preserve">Всички разходи, възникнали поради напускане, оттегляне или замяна на ръководен служител или работник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се поемат от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w:t>
      </w:r>
    </w:p>
    <w:p w:rsidR="00135C37" w:rsidRPr="00823836" w:rsidRDefault="00135C37" w:rsidP="006C3969">
      <w:pPr>
        <w:spacing w:before="120" w:after="120" w:line="360" w:lineRule="auto"/>
        <w:ind w:firstLine="706"/>
        <w:jc w:val="both"/>
        <w:rPr>
          <w:rFonts w:ascii="Times New Roman" w:eastAsia="Calibri" w:hAnsi="Times New Roman" w:cs="Times New Roman"/>
          <w:color w:val="000000"/>
          <w:sz w:val="24"/>
          <w:szCs w:val="24"/>
          <w:lang w:eastAsia="bg-BG"/>
        </w:rPr>
      </w:pPr>
      <w:r w:rsidRPr="00823836">
        <w:rPr>
          <w:rFonts w:ascii="Times New Roman" w:eastAsia="Times New Roman" w:hAnsi="Times New Roman" w:cs="Times New Roman"/>
          <w:b/>
          <w:sz w:val="24"/>
          <w:szCs w:val="24"/>
          <w:lang w:eastAsia="bg-BG"/>
        </w:rPr>
        <w:t xml:space="preserve">Чл. 19. </w:t>
      </w:r>
      <w:r w:rsidRPr="00823836">
        <w:rPr>
          <w:rFonts w:ascii="Times New Roman" w:eastAsia="Calibri" w:hAnsi="Times New Roman" w:cs="Times New Roman"/>
          <w:color w:val="000000"/>
          <w:sz w:val="24"/>
          <w:szCs w:val="24"/>
          <w:lang w:eastAsia="bg-BG"/>
        </w:rPr>
        <w:t>При наличие на подизпълнители по договора:</w:t>
      </w:r>
    </w:p>
    <w:p w:rsidR="00135C37" w:rsidRPr="00823836" w:rsidRDefault="00135C37" w:rsidP="006C3969">
      <w:pPr>
        <w:widowControl w:val="0"/>
        <w:spacing w:after="299" w:line="360" w:lineRule="auto"/>
        <w:ind w:left="40"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(1)Изпълнителят сключва договор за подизпълнение с подизпълнителя/те, посочен/и в Офертата му за изпълнение на обществена поръчка. Сключването на договор за подизпълнение не освобождава Изпълнителя от отговорността му за изпълнение на Договора. Изпълнителят се задължава да обезпечи спазването на изискванията на Договора при изпълнението на Възложените СМР от подизпълнителите. За действията на подизпълнителите Изпълнителят отговаря пред Възложителя като за свои действия.</w:t>
      </w:r>
    </w:p>
    <w:p w:rsidR="00135C37" w:rsidRPr="00823836" w:rsidRDefault="00135C37" w:rsidP="006C3969">
      <w:pPr>
        <w:widowControl w:val="0"/>
        <w:spacing w:after="0" w:line="360" w:lineRule="auto"/>
        <w:ind w:left="20"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(2) Подизпълнителите нямат право да превъзлагат една или повече от дейностите, които са включени в предмета на договора за подизпълнение.</w:t>
      </w:r>
    </w:p>
    <w:p w:rsidR="00135C37" w:rsidRPr="00823836" w:rsidRDefault="00135C37" w:rsidP="006C3969">
      <w:pPr>
        <w:widowControl w:val="0"/>
        <w:spacing w:after="240" w:line="360" w:lineRule="auto"/>
        <w:ind w:left="20"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 xml:space="preserve">(3) Не е нарушение на забраната по ал. 2 доставката на стоки, материали или оборудване, необходими за изпълнението на обществената поръчка, когато такава доставка не </w:t>
      </w:r>
      <w:r w:rsidRPr="00823836">
        <w:rPr>
          <w:rFonts w:ascii="Times New Roman" w:eastAsia="Times New Roman" w:hAnsi="Times New Roman" w:cs="Times New Roman"/>
          <w:bCs/>
          <w:color w:val="000000"/>
          <w:sz w:val="24"/>
          <w:szCs w:val="24"/>
          <w:lang w:eastAsia="bg-BG" w:bidi="bg-BG"/>
        </w:rPr>
        <w:lastRenderedPageBreak/>
        <w:t>включва монтаж, както и сключването на договори за услуги, които не са част от Договора, съответно от договора за подизпълнение.</w:t>
      </w:r>
    </w:p>
    <w:p w:rsidR="00135C37" w:rsidRPr="00823836" w:rsidRDefault="00135C37" w:rsidP="006C3969">
      <w:pPr>
        <w:widowControl w:val="0"/>
        <w:spacing w:after="299" w:line="360" w:lineRule="auto"/>
        <w:ind w:left="20"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(4)</w:t>
      </w:r>
      <w:r w:rsidR="003B494F">
        <w:rPr>
          <w:rFonts w:ascii="Times New Roman" w:eastAsia="Times New Roman" w:hAnsi="Times New Roman" w:cs="Times New Roman"/>
          <w:bCs/>
          <w:color w:val="000000"/>
          <w:sz w:val="24"/>
          <w:szCs w:val="24"/>
          <w:lang w:eastAsia="bg-BG" w:bidi="bg-BG"/>
        </w:rPr>
        <w:t xml:space="preserve"> </w:t>
      </w:r>
      <w:r w:rsidRPr="00823836">
        <w:rPr>
          <w:rFonts w:ascii="Times New Roman" w:eastAsia="Times New Roman" w:hAnsi="Times New Roman" w:cs="Times New Roman"/>
          <w:bCs/>
          <w:color w:val="000000"/>
          <w:sz w:val="24"/>
          <w:szCs w:val="24"/>
          <w:lang w:eastAsia="bg-BG" w:bidi="bg-BG"/>
        </w:rPr>
        <w:t>След влизане в сила на Договора и преди започване на изпълнението на Възложените СМР Изпълнителят се задължава да уведоми Възложителя за имената, данните за контакт и представителите на подизпълнителите. В срок до 3 дни от сключването на договора за подизпълнение Изпълнителят изпраща копие на договора на Възложителя.</w:t>
      </w:r>
    </w:p>
    <w:p w:rsidR="00135C37" w:rsidRPr="00823836" w:rsidRDefault="00135C37" w:rsidP="006C3969">
      <w:pPr>
        <w:widowControl w:val="0"/>
        <w:spacing w:after="60" w:line="360" w:lineRule="auto"/>
        <w:ind w:left="20"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(5)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цената на извършените от подизпълнителя СМР директно на подизпълнителя.</w:t>
      </w:r>
    </w:p>
    <w:p w:rsidR="00135C37" w:rsidRPr="00823836" w:rsidRDefault="00135C37" w:rsidP="006C3969">
      <w:pPr>
        <w:widowControl w:val="0"/>
        <w:spacing w:after="60" w:line="360" w:lineRule="auto"/>
        <w:ind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(6) В случаите по ал. 5 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w:t>
      </w:r>
    </w:p>
    <w:p w:rsidR="00135C37" w:rsidRPr="00823836" w:rsidRDefault="00135C37" w:rsidP="006C3969">
      <w:pPr>
        <w:widowControl w:val="0"/>
        <w:spacing w:after="299" w:line="360" w:lineRule="auto"/>
        <w:ind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(7) Възложителят има право да откаже плащане по ал. 6, когато искането за плащане е оспорено, до момента на отстраняване на причината за отказа.</w:t>
      </w:r>
    </w:p>
    <w:p w:rsidR="00135C37" w:rsidRPr="00823836" w:rsidRDefault="00135C37" w:rsidP="006C3969">
      <w:pPr>
        <w:widowControl w:val="0"/>
        <w:spacing w:after="60" w:line="360" w:lineRule="auto"/>
        <w:ind w:left="20"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(8) Замяна или включване на подизпълнител по време на изпълнение на Възложените СМР се допуска по изключение, когато възникне необходимост, ако са изпълнени едновременно следните условия:</w:t>
      </w:r>
    </w:p>
    <w:p w:rsidR="00135C37" w:rsidRPr="00823836" w:rsidRDefault="00135C37" w:rsidP="006C3969">
      <w:pPr>
        <w:widowControl w:val="0"/>
        <w:numPr>
          <w:ilvl w:val="0"/>
          <w:numId w:val="43"/>
        </w:numPr>
        <w:spacing w:after="64" w:line="360" w:lineRule="auto"/>
        <w:ind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 xml:space="preserve"> за новия подизпълнител не са налице основанията за отстраняване в процедурата за обществената поръчка.</w:t>
      </w:r>
    </w:p>
    <w:p w:rsidR="00135C37" w:rsidRPr="00823836" w:rsidRDefault="00135C37" w:rsidP="006C3969">
      <w:pPr>
        <w:widowControl w:val="0"/>
        <w:numPr>
          <w:ilvl w:val="0"/>
          <w:numId w:val="43"/>
        </w:numPr>
        <w:spacing w:after="56" w:line="360" w:lineRule="auto"/>
        <w:ind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 xml:space="preserve">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135C37" w:rsidRPr="00823836" w:rsidRDefault="00135C37" w:rsidP="006C3969">
      <w:pPr>
        <w:widowControl w:val="0"/>
        <w:spacing w:after="244" w:line="360" w:lineRule="auto"/>
        <w:ind w:left="20" w:right="23"/>
        <w:jc w:val="both"/>
        <w:rPr>
          <w:rFonts w:ascii="Times New Roman" w:eastAsia="Times New Roman" w:hAnsi="Times New Roman" w:cs="Times New Roman"/>
          <w:bCs/>
          <w:color w:val="000000"/>
          <w:sz w:val="24"/>
          <w:szCs w:val="24"/>
          <w:lang w:eastAsia="bg-BG" w:bidi="bg-BG"/>
        </w:rPr>
      </w:pPr>
      <w:r w:rsidRPr="00823836">
        <w:rPr>
          <w:rFonts w:ascii="Times New Roman" w:eastAsia="Times New Roman" w:hAnsi="Times New Roman" w:cs="Times New Roman"/>
          <w:bCs/>
          <w:color w:val="000000"/>
          <w:sz w:val="24"/>
          <w:szCs w:val="24"/>
          <w:lang w:eastAsia="bg-BG" w:bidi="bg-BG"/>
        </w:rPr>
        <w:t>(9) При замяна или включване на подизпълнител Изпълнителят представя на Възложителя в срок от 3 (три) дни копие от допълнителното споразумение и всички документи, които доказват изпълнението на условията по ал. 8.</w:t>
      </w:r>
    </w:p>
    <w:p w:rsidR="00135C37" w:rsidRPr="00823836" w:rsidRDefault="00135C37" w:rsidP="006C3969">
      <w:pPr>
        <w:spacing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 20. </w:t>
      </w:r>
      <w:r w:rsidRPr="00823836">
        <w:rPr>
          <w:rFonts w:ascii="Times New Roman" w:eastAsia="Times New Roman" w:hAnsi="Times New Roman" w:cs="Times New Roman"/>
          <w:sz w:val="24"/>
          <w:szCs w:val="24"/>
          <w:lang w:eastAsia="bg-BG"/>
        </w:rPr>
        <w:t xml:space="preserve">При сключването на договорите с Подизпълнителите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е длъжен да създаде условия и гаранции, че:</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lastRenderedPageBreak/>
        <w:t>1. приложимите клаузи на Договора са задължителни за изпълнение от подизпълнителите;</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2. действията на Подизпълнителите няма да доведат пряко или косвено до неизпълнение на Договора;</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3. при осъществяване на контролните си функции по Договора </w:t>
      </w:r>
      <w:r w:rsidRPr="00823836">
        <w:rPr>
          <w:rFonts w:ascii="Times New Roman" w:eastAsia="Times New Roman" w:hAnsi="Times New Roman" w:cs="Times New Roman"/>
          <w:b/>
          <w:sz w:val="24"/>
          <w:szCs w:val="24"/>
          <w:lang w:eastAsia="bg-BG"/>
        </w:rPr>
        <w:t>ВЪЗЛОЖИТЕЛЯТ</w:t>
      </w:r>
      <w:r w:rsidRPr="00823836">
        <w:rPr>
          <w:rFonts w:ascii="Times New Roman" w:eastAsia="Times New Roman" w:hAnsi="Times New Roman" w:cs="Times New Roman"/>
          <w:sz w:val="24"/>
          <w:szCs w:val="24"/>
          <w:lang w:eastAsia="bg-BG"/>
        </w:rPr>
        <w:t xml:space="preserve"> ще може безпрепятствено да извършва проверка на дейността и документацията на Подизпълнителите.</w:t>
      </w:r>
    </w:p>
    <w:p w:rsidR="00135C37" w:rsidRPr="00823836" w:rsidRDefault="00135C37" w:rsidP="006C3969">
      <w:pPr>
        <w:widowControl w:val="0"/>
        <w:spacing w:before="120" w:after="120" w:line="360" w:lineRule="auto"/>
        <w:ind w:firstLine="706"/>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 21. (1) ИЗПЪЛНИТЕЛЯТ </w:t>
      </w:r>
      <w:r w:rsidRPr="00823836">
        <w:rPr>
          <w:rFonts w:ascii="Times New Roman" w:eastAsia="Times New Roman" w:hAnsi="Times New Roman" w:cs="Times New Roman"/>
          <w:sz w:val="24"/>
          <w:szCs w:val="24"/>
          <w:lang w:eastAsia="bg-BG"/>
        </w:rPr>
        <w:t xml:space="preserve">се задължава да осигурява достъп на </w:t>
      </w:r>
      <w:r w:rsidRPr="00823836">
        <w:rPr>
          <w:rFonts w:ascii="Times New Roman" w:eastAsia="Times New Roman" w:hAnsi="Times New Roman" w:cs="Times New Roman"/>
          <w:b/>
          <w:sz w:val="24"/>
          <w:szCs w:val="24"/>
          <w:lang w:eastAsia="bg-BG"/>
        </w:rPr>
        <w:t xml:space="preserve">ВЪЗЛОЖИТЕЛЯ </w:t>
      </w:r>
      <w:r w:rsidRPr="00823836">
        <w:rPr>
          <w:rFonts w:ascii="Times New Roman" w:eastAsia="Times New Roman" w:hAnsi="Times New Roman" w:cs="Times New Roman"/>
          <w:sz w:val="24"/>
          <w:szCs w:val="24"/>
          <w:lang w:eastAsia="bg-BG"/>
        </w:rPr>
        <w:t>и КОНСУЛТАНТА(при наличие) до Строителната площадка и Строежа за изпълнение на договора.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22. ИЗПЪЛНИТЕЛЯТ</w:t>
      </w:r>
      <w:r w:rsidRPr="00823836">
        <w:rPr>
          <w:rFonts w:ascii="Times New Roman" w:eastAsia="Times New Roman" w:hAnsi="Times New Roman" w:cs="Times New Roman"/>
          <w:sz w:val="24"/>
          <w:szCs w:val="24"/>
          <w:lang w:eastAsia="bg-BG"/>
        </w:rPr>
        <w:t xml:space="preserve"> ще подсигури, че по което и да е време той ще разполага с компетентно отговорно лице на Строителната площадка или Строежа, така че каквито и да са предписания, инструкции и/или заповеди, дадени от КОНСУЛТАНТА(при наличие)  във връзка с СМР по този Договор, ще бъдат счетени за предоставени и надлежно получени от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w:t>
      </w:r>
    </w:p>
    <w:p w:rsidR="00135C37" w:rsidRPr="00823836" w:rsidRDefault="00135C37" w:rsidP="006C3969">
      <w:pPr>
        <w:spacing w:after="0" w:line="360" w:lineRule="auto"/>
        <w:ind w:firstLine="708"/>
        <w:jc w:val="both"/>
        <w:rPr>
          <w:rFonts w:ascii="Times New Roman" w:eastAsia="Times New Roman" w:hAnsi="Times New Roman" w:cs="Times New Roman"/>
          <w:b/>
          <w:sz w:val="24"/>
          <w:szCs w:val="24"/>
          <w:lang w:eastAsia="bg-BG"/>
        </w:rPr>
      </w:pPr>
      <w:r w:rsidRPr="00823836">
        <w:rPr>
          <w:rFonts w:ascii="Times New Roman" w:eastAsia="Times New Roman" w:hAnsi="Times New Roman" w:cs="Times New Roman"/>
          <w:b/>
          <w:sz w:val="24"/>
          <w:szCs w:val="24"/>
          <w:lang w:eastAsia="bg-BG"/>
        </w:rPr>
        <w:t xml:space="preserve">Чл. 23. </w:t>
      </w:r>
      <w:r w:rsidRPr="00823836">
        <w:rPr>
          <w:rFonts w:ascii="Times New Roman" w:eastAsia="Times New Roman" w:hAnsi="Times New Roman" w:cs="Times New Roman"/>
          <w:sz w:val="24"/>
          <w:szCs w:val="24"/>
          <w:lang w:eastAsia="bg-BG"/>
        </w:rPr>
        <w:t xml:space="preserve">При изпълнение на своите задължения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1. поема пълна отговорност за качественото и срочно изпълнение на възложените работи, гарантирайки цялостна охрана и безопасност на труда;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2. осигурява високо квалифицирано техническо ръководство за изпълнението на договореното строителство през целия период на изпълнението на Строежа;</w:t>
      </w:r>
    </w:p>
    <w:p w:rsidR="00135C37" w:rsidRPr="00823836" w:rsidRDefault="00135C37" w:rsidP="006C3969">
      <w:pPr>
        <w:tabs>
          <w:tab w:val="left" w:pos="4111"/>
        </w:tabs>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           3.</w:t>
      </w:r>
      <w:r w:rsidRPr="00823836">
        <w:rPr>
          <w:rFonts w:ascii="Times New Roman" w:eastAsia="Times New Roman" w:hAnsi="Times New Roman" w:cs="Times New Roman"/>
          <w:b/>
          <w:sz w:val="24"/>
          <w:szCs w:val="24"/>
          <w:lang w:eastAsia="bg-BG"/>
        </w:rPr>
        <w:t xml:space="preserve"> </w:t>
      </w:r>
      <w:r w:rsidRPr="00823836">
        <w:rPr>
          <w:rFonts w:ascii="Times New Roman" w:eastAsia="Times New Roman" w:hAnsi="Times New Roman" w:cs="Times New Roman"/>
          <w:sz w:val="24"/>
          <w:szCs w:val="24"/>
          <w:lang w:eastAsia="bg-BG"/>
        </w:rPr>
        <w:t xml:space="preserve">извършва и приключва </w:t>
      </w:r>
      <w:r w:rsidRPr="00823836">
        <w:rPr>
          <w:rFonts w:ascii="Times New Roman" w:eastAsia="Times New Roman" w:hAnsi="Times New Roman" w:cs="Times New Roman"/>
          <w:sz w:val="24"/>
          <w:szCs w:val="24"/>
          <w:lang w:val="ru-RU" w:eastAsia="bg-BG"/>
        </w:rPr>
        <w:t>СМР</w:t>
      </w:r>
      <w:r w:rsidRPr="00823836">
        <w:rPr>
          <w:rFonts w:ascii="Times New Roman" w:eastAsia="Times New Roman" w:hAnsi="Times New Roman" w:cs="Times New Roman"/>
          <w:sz w:val="24"/>
          <w:szCs w:val="24"/>
          <w:lang w:eastAsia="bg-BG"/>
        </w:rPr>
        <w:t xml:space="preserve">, както и осигурява, че неговите представители, служители или Подизпълнители ще извършват и приключват </w:t>
      </w:r>
      <w:r w:rsidRPr="00823836">
        <w:rPr>
          <w:rFonts w:ascii="Times New Roman" w:eastAsia="Times New Roman" w:hAnsi="Times New Roman" w:cs="Times New Roman"/>
          <w:sz w:val="24"/>
          <w:szCs w:val="24"/>
          <w:lang w:val="ru-RU" w:eastAsia="bg-BG"/>
        </w:rPr>
        <w:t>СМР</w:t>
      </w:r>
      <w:r w:rsidRPr="00823836">
        <w:rPr>
          <w:rFonts w:ascii="Times New Roman" w:eastAsia="Times New Roman" w:hAnsi="Times New Roman" w:cs="Times New Roman"/>
          <w:sz w:val="24"/>
          <w:szCs w:val="24"/>
          <w:lang w:eastAsia="bg-BG"/>
        </w:rPr>
        <w:t xml:space="preserve"> по начин, който няма да накърнява или уврежда доброто име и репутация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4.</w:t>
      </w:r>
      <w:r w:rsidRPr="00823836">
        <w:rPr>
          <w:rFonts w:ascii="Times New Roman" w:eastAsia="Times New Roman" w:hAnsi="Times New Roman" w:cs="Times New Roman"/>
          <w:sz w:val="24"/>
          <w:szCs w:val="24"/>
          <w:lang w:eastAsia="bg-BG"/>
        </w:rPr>
        <w:t xml:space="preserve"> взема необходимите мерки за опазване на пътищата, ползвани от него по време на строителството и за сигурността на съществуващия пътен трафик, за което носи пълна отговорност;</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5. о</w:t>
      </w:r>
      <w:r w:rsidRPr="00823836">
        <w:rPr>
          <w:rFonts w:ascii="Times New Roman" w:eastAsia="Times New Roman" w:hAnsi="Times New Roman" w:cs="Times New Roman"/>
          <w:sz w:val="24"/>
          <w:szCs w:val="24"/>
          <w:lang w:eastAsia="bg-BG"/>
        </w:rPr>
        <w:t>рганизира и изпълнява всички появили се по време на строителството въпроси, свързани с временната организация на пътния трафик и съгласувания с другите заинтересовани страни;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6. о</w:t>
      </w:r>
      <w:r w:rsidRPr="00823836">
        <w:rPr>
          <w:rFonts w:ascii="Times New Roman" w:eastAsia="Times New Roman" w:hAnsi="Times New Roman" w:cs="Times New Roman"/>
          <w:sz w:val="24"/>
          <w:szCs w:val="24"/>
          <w:lang w:eastAsia="bg-BG"/>
        </w:rPr>
        <w:t>сигурява и поддържа цялостно наблюдение, необходимото осветление и охрана на Строежа по всяко време, с което поема пълна отговорност за състоянието му и за съответните наличности;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lastRenderedPageBreak/>
        <w:t>7. с</w:t>
      </w:r>
      <w:r w:rsidRPr="00823836">
        <w:rPr>
          <w:rFonts w:ascii="Times New Roman" w:eastAsia="Times New Roman" w:hAnsi="Times New Roman" w:cs="Times New Roman"/>
          <w:sz w:val="24"/>
          <w:szCs w:val="24"/>
          <w:lang w:eastAsia="bg-BG"/>
        </w:rPr>
        <w:t xml:space="preserve">ъгласува всички налагащи се промени в Технологично-строителната си програма по време на изпълнение на Строежа с </w:t>
      </w:r>
      <w:r w:rsidRPr="00823836">
        <w:rPr>
          <w:rFonts w:ascii="Times New Roman" w:eastAsia="Times New Roman" w:hAnsi="Times New Roman" w:cs="Times New Roman"/>
          <w:b/>
          <w:sz w:val="24"/>
          <w:szCs w:val="24"/>
          <w:lang w:eastAsia="bg-BG"/>
        </w:rPr>
        <w:t>ВЪЗЛОЖИТЕЛЯ;</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8. п</w:t>
      </w:r>
      <w:r w:rsidRPr="00823836">
        <w:rPr>
          <w:rFonts w:ascii="Times New Roman" w:eastAsia="Times New Roman" w:hAnsi="Times New Roman" w:cs="Times New Roman"/>
          <w:sz w:val="24"/>
          <w:szCs w:val="24"/>
          <w:lang w:eastAsia="bg-BG"/>
        </w:rPr>
        <w:t>редоставя възможност за контролиране и приемане на изпълнените видове работи;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9. з</w:t>
      </w:r>
      <w:r w:rsidRPr="00823836">
        <w:rPr>
          <w:rFonts w:ascii="Times New Roman" w:eastAsia="Times New Roman" w:hAnsi="Times New Roman" w:cs="Times New Roman"/>
          <w:sz w:val="24"/>
          <w:szCs w:val="24"/>
          <w:lang w:eastAsia="bg-BG"/>
        </w:rPr>
        <w:t>апочва изпълнението на следващия по програма вид работа, само след като изпълнените предхождащи видове работи са приети по съответния ред;</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10. о</w:t>
      </w:r>
      <w:r w:rsidRPr="00823836">
        <w:rPr>
          <w:rFonts w:ascii="Times New Roman" w:eastAsia="Times New Roman" w:hAnsi="Times New Roman" w:cs="Times New Roman"/>
          <w:sz w:val="24"/>
          <w:szCs w:val="24"/>
          <w:lang w:eastAsia="bg-BG"/>
        </w:rPr>
        <w:t xml:space="preserve">съществява лабораторен контрол с акредитирана строителна лаборатория при спазване изискванията на действащите нормативни документи.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11. п</w:t>
      </w:r>
      <w:r w:rsidRPr="00823836">
        <w:rPr>
          <w:rFonts w:ascii="Times New Roman" w:eastAsia="Times New Roman" w:hAnsi="Times New Roman" w:cs="Times New Roman"/>
          <w:sz w:val="24"/>
          <w:szCs w:val="24"/>
          <w:lang w:eastAsia="bg-BG"/>
        </w:rPr>
        <w:t>оддържа временните пътища и площадки, свързани със строителните нужди в нормални условия за движение. Средствата за това са включени в Цената за изпълнение Договора;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12. в</w:t>
      </w:r>
      <w:r w:rsidRPr="00823836">
        <w:rPr>
          <w:rFonts w:ascii="Times New Roman" w:eastAsia="Times New Roman" w:hAnsi="Times New Roman" w:cs="Times New Roman"/>
          <w:sz w:val="24"/>
          <w:szCs w:val="24"/>
          <w:lang w:eastAsia="bg-BG"/>
        </w:rPr>
        <w:t>лага</w:t>
      </w:r>
      <w:r w:rsidR="00077FD8">
        <w:rPr>
          <w:rFonts w:ascii="Times New Roman" w:eastAsia="Times New Roman" w:hAnsi="Times New Roman" w:cs="Times New Roman"/>
          <w:sz w:val="24"/>
          <w:szCs w:val="24"/>
          <w:lang w:eastAsia="bg-BG"/>
        </w:rPr>
        <w:t xml:space="preserve"> в Строежа Строителни продукти</w:t>
      </w:r>
      <w:r w:rsidRPr="00823836">
        <w:rPr>
          <w:rFonts w:ascii="Times New Roman" w:eastAsia="Times New Roman" w:hAnsi="Times New Roman" w:cs="Times New Roman"/>
          <w:sz w:val="24"/>
          <w:szCs w:val="24"/>
          <w:lang w:eastAsia="bg-BG"/>
        </w:rPr>
        <w:t xml:space="preserve"> само с предварително доказани качества, отговарящи на нормативните изисквания, стандарти и условията на Инвестционния проект(при наличие), притежават съответните сертификати за качество и декларация за съответствие на продуктите;</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13. н</w:t>
      </w:r>
      <w:r w:rsidRPr="00823836">
        <w:rPr>
          <w:rFonts w:ascii="Times New Roman" w:eastAsia="Times New Roman" w:hAnsi="Times New Roman" w:cs="Times New Roman"/>
          <w:sz w:val="24"/>
          <w:szCs w:val="24"/>
          <w:lang w:eastAsia="bg-BG"/>
        </w:rPr>
        <w:t xml:space="preserve">е изпълнява </w:t>
      </w:r>
      <w:r w:rsidRPr="00823836">
        <w:rPr>
          <w:rFonts w:ascii="Times New Roman" w:eastAsia="Times New Roman" w:hAnsi="Times New Roman" w:cs="Times New Roman"/>
          <w:sz w:val="24"/>
          <w:szCs w:val="24"/>
          <w:lang w:val="ru-RU" w:eastAsia="bg-BG"/>
        </w:rPr>
        <w:t>СМР</w:t>
      </w:r>
      <w:r w:rsidRPr="00823836">
        <w:rPr>
          <w:rFonts w:ascii="Times New Roman" w:eastAsia="Times New Roman" w:hAnsi="Times New Roman" w:cs="Times New Roman"/>
          <w:sz w:val="24"/>
          <w:szCs w:val="24"/>
          <w:lang w:eastAsia="bg-BG"/>
        </w:rPr>
        <w:t>, за които съществуват ограничения за изпълнението им при изключително неблагоприятни климатични условия;</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14. н</w:t>
      </w:r>
      <w:r w:rsidRPr="00823836">
        <w:rPr>
          <w:rFonts w:ascii="Times New Roman" w:eastAsia="Times New Roman" w:hAnsi="Times New Roman" w:cs="Times New Roman"/>
          <w:sz w:val="24"/>
          <w:szCs w:val="24"/>
          <w:lang w:eastAsia="bg-BG"/>
        </w:rPr>
        <w:t xml:space="preserve">оси пълна отговорност за изпълнените видове работи до цялостното завършване и приемане на Строежа. Приемането на отделни елементи или видове работи по време на строителството не освобождава </w:t>
      </w:r>
      <w:r w:rsidRPr="00823836">
        <w:rPr>
          <w:rFonts w:ascii="Times New Roman" w:eastAsia="Times New Roman" w:hAnsi="Times New Roman" w:cs="Times New Roman"/>
          <w:b/>
          <w:sz w:val="24"/>
          <w:szCs w:val="24"/>
          <w:lang w:eastAsia="bg-BG"/>
        </w:rPr>
        <w:t xml:space="preserve">ИЗПЪЛНИТЕЛЯ </w:t>
      </w:r>
      <w:r w:rsidRPr="00823836">
        <w:rPr>
          <w:rFonts w:ascii="Times New Roman" w:eastAsia="Times New Roman" w:hAnsi="Times New Roman" w:cs="Times New Roman"/>
          <w:sz w:val="24"/>
          <w:szCs w:val="24"/>
          <w:lang w:eastAsia="bg-BG"/>
        </w:rPr>
        <w:t>от тази отговорност;</w:t>
      </w:r>
    </w:p>
    <w:p w:rsidR="00135C37" w:rsidRPr="00823836" w:rsidRDefault="00135C37" w:rsidP="006C3969">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1</w:t>
      </w:r>
      <w:r w:rsidRPr="00823836">
        <w:rPr>
          <w:rFonts w:ascii="Times New Roman" w:eastAsia="Times New Roman" w:hAnsi="Times New Roman" w:cs="Times New Roman"/>
          <w:sz w:val="24"/>
          <w:szCs w:val="24"/>
          <w:lang w:val="en-US" w:eastAsia="bg-BG"/>
        </w:rPr>
        <w:t>5</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е длъжен да предостави възможност и осигурява достъп за извършване на проверки на място.</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sz w:val="24"/>
          <w:szCs w:val="24"/>
          <w:lang w:eastAsia="bg-BG"/>
        </w:rPr>
        <w:t>1</w:t>
      </w:r>
      <w:r w:rsidRPr="00823836">
        <w:rPr>
          <w:rFonts w:ascii="Times New Roman" w:eastAsia="Times New Roman" w:hAnsi="Times New Roman" w:cs="Times New Roman"/>
          <w:sz w:val="24"/>
          <w:szCs w:val="24"/>
          <w:lang w:val="en-US" w:eastAsia="bg-BG"/>
        </w:rPr>
        <w:t>6</w:t>
      </w:r>
      <w:r w:rsidRPr="00823836">
        <w:rPr>
          <w:rFonts w:ascii="Times New Roman" w:eastAsia="Times New Roman" w:hAnsi="Times New Roman" w:cs="Times New Roman"/>
          <w:sz w:val="24"/>
          <w:szCs w:val="24"/>
          <w:lang w:eastAsia="bg-BG"/>
        </w:rPr>
        <w:t>.</w:t>
      </w:r>
      <w:r w:rsidRPr="00823836">
        <w:rPr>
          <w:rFonts w:ascii="Times New Roman" w:eastAsia="Times New Roman" w:hAnsi="Times New Roman" w:cs="Times New Roman"/>
          <w:b/>
          <w:sz w:val="24"/>
          <w:szCs w:val="24"/>
          <w:lang w:eastAsia="bg-BG"/>
        </w:rPr>
        <w:t xml:space="preserve"> ИЗПЪЛНИТЕЛЯТ</w:t>
      </w:r>
      <w:r w:rsidRPr="00823836">
        <w:rPr>
          <w:rFonts w:ascii="Times New Roman" w:eastAsia="Times New Roman" w:hAnsi="Times New Roman" w:cs="Times New Roman"/>
          <w:sz w:val="24"/>
          <w:szCs w:val="24"/>
          <w:lang w:eastAsia="bg-BG"/>
        </w:rPr>
        <w:t xml:space="preserve"> е длъжен да информира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за възникнали проблеми при изпълнението на Строежа и за предприетите мерки за тяхното решаване;</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1</w:t>
      </w:r>
      <w:r w:rsidRPr="00823836">
        <w:rPr>
          <w:rFonts w:ascii="Times New Roman" w:eastAsia="Times New Roman" w:hAnsi="Times New Roman" w:cs="Times New Roman"/>
          <w:sz w:val="24"/>
          <w:szCs w:val="24"/>
          <w:lang w:val="en-US" w:eastAsia="bg-BG"/>
        </w:rPr>
        <w:t>7</w:t>
      </w:r>
      <w:r w:rsidRPr="00AE55D4">
        <w:rPr>
          <w:rFonts w:ascii="Times New Roman" w:eastAsia="Times New Roman" w:hAnsi="Times New Roman" w:cs="Times New Roman"/>
          <w:sz w:val="24"/>
          <w:szCs w:val="24"/>
          <w:lang w:eastAsia="bg-BG"/>
        </w:rPr>
        <w:t>.</w:t>
      </w:r>
      <w:r w:rsidRPr="00823836">
        <w:rPr>
          <w:rFonts w:ascii="Times New Roman" w:eastAsia="Times New Roman" w:hAnsi="Times New Roman" w:cs="Times New Roman"/>
          <w:b/>
          <w:sz w:val="24"/>
          <w:szCs w:val="24"/>
          <w:lang w:eastAsia="bg-BG"/>
        </w:rPr>
        <w:t xml:space="preserve"> ИЗПЪЛНИТЕЛЯТ</w:t>
      </w:r>
      <w:r w:rsidRPr="00823836">
        <w:rPr>
          <w:rFonts w:ascii="Times New Roman" w:eastAsia="Times New Roman" w:hAnsi="Times New Roman" w:cs="Times New Roman"/>
          <w:sz w:val="24"/>
          <w:szCs w:val="24"/>
          <w:lang w:val="ru-RU" w:eastAsia="bg-BG"/>
        </w:rPr>
        <w:t xml:space="preserve"> </w:t>
      </w:r>
      <w:r w:rsidRPr="00823836">
        <w:rPr>
          <w:rFonts w:ascii="Times New Roman" w:eastAsia="Times New Roman" w:hAnsi="Times New Roman" w:cs="Times New Roman"/>
          <w:sz w:val="24"/>
          <w:szCs w:val="24"/>
          <w:lang w:eastAsia="bg-BG"/>
        </w:rPr>
        <w:t xml:space="preserve">се задължава да изпълнява мерките и препоръките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съдържащи се в докладите от проверки на място;</w:t>
      </w:r>
    </w:p>
    <w:p w:rsidR="00135C37" w:rsidRPr="00823836" w:rsidRDefault="00135C37" w:rsidP="006C3969">
      <w:pPr>
        <w:spacing w:after="0" w:line="360" w:lineRule="auto"/>
        <w:ind w:firstLine="708"/>
        <w:jc w:val="both"/>
        <w:rPr>
          <w:rFonts w:ascii="Times New Roman" w:eastAsia="Times New Roman" w:hAnsi="Times New Roman" w:cs="Times New Roman"/>
          <w:b/>
          <w:sz w:val="24"/>
          <w:szCs w:val="24"/>
        </w:rPr>
      </w:pPr>
      <w:r w:rsidRPr="00823836">
        <w:rPr>
          <w:rFonts w:ascii="Times New Roman" w:eastAsia="Times New Roman" w:hAnsi="Times New Roman" w:cs="Times New Roman"/>
          <w:sz w:val="24"/>
          <w:szCs w:val="24"/>
          <w:lang w:val="en-US"/>
        </w:rPr>
        <w:t>18</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да подпомага </w:t>
      </w:r>
      <w:r w:rsidRPr="00823836">
        <w:rPr>
          <w:rFonts w:ascii="Times New Roman" w:eastAsia="Times New Roman" w:hAnsi="Times New Roman" w:cs="Times New Roman"/>
          <w:b/>
          <w:sz w:val="24"/>
          <w:szCs w:val="24"/>
        </w:rPr>
        <w:t xml:space="preserve">ВЪЗЛОЖИТЕЛЯ </w:t>
      </w:r>
      <w:r w:rsidRPr="00823836">
        <w:rPr>
          <w:rFonts w:ascii="Times New Roman" w:eastAsia="Times New Roman" w:hAnsi="Times New Roman" w:cs="Times New Roman"/>
          <w:sz w:val="24"/>
          <w:szCs w:val="24"/>
        </w:rPr>
        <w:t>при</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sz w:val="24"/>
          <w:szCs w:val="24"/>
        </w:rPr>
        <w:t>организирането на мероприятие „Първа копка”, „Откриване на строежа” и др.</w:t>
      </w:r>
    </w:p>
    <w:p w:rsidR="00135C37" w:rsidRPr="00823836" w:rsidRDefault="00135C37" w:rsidP="006C3969">
      <w:pPr>
        <w:tabs>
          <w:tab w:val="left" w:pos="1181"/>
        </w:tabs>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sz w:val="24"/>
          <w:szCs w:val="24"/>
          <w:lang w:eastAsia="bg-BG"/>
        </w:rPr>
        <w:t>Чл. 24. ИЗПЪЛНИТЕЛЯТ</w:t>
      </w:r>
      <w:r w:rsidRPr="00823836">
        <w:rPr>
          <w:rFonts w:ascii="Times New Roman" w:eastAsia="Times New Roman" w:hAnsi="Times New Roman" w:cs="Times New Roman"/>
          <w:sz w:val="24"/>
          <w:szCs w:val="24"/>
          <w:lang w:eastAsia="bg-BG"/>
        </w:rPr>
        <w:t xml:space="preserve"> се задължава да осигури обектов офис с основна мебелировка, необходим за изпълнение на настоящия договор и за упражняване на строителния надзор.</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lastRenderedPageBreak/>
        <w:t>Чл. 25. ИЗПЪЛНИТЕЛЯТ</w:t>
      </w:r>
      <w:r w:rsidRPr="00823836">
        <w:rPr>
          <w:rFonts w:ascii="Times New Roman" w:eastAsia="Times New Roman" w:hAnsi="Times New Roman" w:cs="Times New Roman"/>
          <w:sz w:val="24"/>
          <w:szCs w:val="24"/>
          <w:lang w:eastAsia="bg-BG"/>
        </w:rPr>
        <w:t xml:space="preserve"> е длъжен да спазва приложимите Законови разпоредби, регулиращи наемането на работници и служители и осигуряване на безопасни и здравословни условия на труд. Отговорността за неспазването на приложимите Законови разпоредби се носи само от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26. (1) ИЗПЪЛНИТЕЛЯТ</w:t>
      </w:r>
      <w:r w:rsidRPr="00823836">
        <w:rPr>
          <w:rFonts w:ascii="Times New Roman" w:eastAsia="Times New Roman" w:hAnsi="Times New Roman" w:cs="Times New Roman"/>
          <w:sz w:val="24"/>
          <w:szCs w:val="24"/>
          <w:lang w:eastAsia="bg-BG"/>
        </w:rPr>
        <w:t xml:space="preserve"> носи отговорност и за безопасността на всички дейности по изпълнението на Строежа.</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(2) ИЗПЪЛНИТЕЛЯТ</w:t>
      </w:r>
      <w:r w:rsidRPr="00823836">
        <w:rPr>
          <w:rFonts w:ascii="Times New Roman" w:eastAsia="Times New Roman" w:hAnsi="Times New Roman" w:cs="Times New Roman"/>
          <w:sz w:val="24"/>
          <w:szCs w:val="24"/>
          <w:lang w:eastAsia="bg-BG"/>
        </w:rPr>
        <w:t xml:space="preserve"> отговаря за вреди от трудова злополука, претърпяна от негов служител при и по повод изпълнението на Строежа, независимо от това дали негов орган или друг негов служител има вина за настъпването им.</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(3) ИЗПЪЛНИТЕЛЯТ</w:t>
      </w:r>
      <w:r w:rsidRPr="00823836">
        <w:rPr>
          <w:rFonts w:ascii="Times New Roman" w:eastAsia="Times New Roman" w:hAnsi="Times New Roman" w:cs="Times New Roman"/>
          <w:sz w:val="24"/>
          <w:szCs w:val="24"/>
          <w:lang w:eastAsia="bg-BG"/>
        </w:rPr>
        <w:t xml:space="preserve"> отговаря и когато трудовата злополука е причинена от Форсмажорно обстоятелство при или по повод изпълнението на Дейностите по договора.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27. (1) ИЗПЪЛНИТЕЛЯ </w:t>
      </w:r>
      <w:r w:rsidRPr="00823836">
        <w:rPr>
          <w:rFonts w:ascii="Times New Roman" w:eastAsia="Times New Roman" w:hAnsi="Times New Roman" w:cs="Times New Roman"/>
          <w:sz w:val="24"/>
          <w:szCs w:val="24"/>
        </w:rPr>
        <w:t>се задължава да извършва</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sz w:val="24"/>
          <w:szCs w:val="24"/>
        </w:rPr>
        <w:t>строителството по начин, че да не се създават пречки за достъпа до или за ползването на пътища или имоти, собственост на</w:t>
      </w:r>
      <w:r w:rsidRPr="00823836">
        <w:rPr>
          <w:rFonts w:ascii="Times New Roman" w:eastAsia="Times New Roman" w:hAnsi="Times New Roman" w:cs="Times New Roman"/>
          <w:b/>
          <w:sz w:val="24"/>
          <w:szCs w:val="24"/>
        </w:rPr>
        <w:t xml:space="preserve"> ВЪЗЛОЖИТЕЛЯ</w:t>
      </w:r>
      <w:r w:rsidRPr="00823836">
        <w:rPr>
          <w:rFonts w:ascii="Times New Roman" w:eastAsia="Times New Roman" w:hAnsi="Times New Roman" w:cs="Times New Roman"/>
          <w:sz w:val="24"/>
          <w:szCs w:val="24"/>
        </w:rPr>
        <w:t xml:space="preserve"> или на трети лица. Всички такси и разноски във връзка с изпълнението на това задължение са за сметка на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Той носи и отговорността за вреди поради неизпълнение на задължението.</w:t>
      </w:r>
    </w:p>
    <w:p w:rsidR="00135C37" w:rsidRPr="00823836" w:rsidRDefault="00135C37" w:rsidP="006C3969">
      <w:pPr>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ab/>
      </w:r>
      <w:r w:rsidRPr="00823836">
        <w:rPr>
          <w:rFonts w:ascii="Times New Roman" w:eastAsia="Times New Roman" w:hAnsi="Times New Roman" w:cs="Times New Roman"/>
          <w:b/>
          <w:sz w:val="24"/>
          <w:szCs w:val="24"/>
        </w:rPr>
        <w:t>(2) ИЗПЪЛНИТЕЛЯТ</w:t>
      </w:r>
      <w:r w:rsidRPr="00823836">
        <w:rPr>
          <w:rFonts w:ascii="Times New Roman" w:eastAsia="Times New Roman" w:hAnsi="Times New Roman" w:cs="Times New Roman"/>
          <w:sz w:val="24"/>
          <w:szCs w:val="24"/>
        </w:rPr>
        <w:t xml:space="preserve"> е длъжен преди започване на изпълнението, на каквито и да било работи по Строежа до неговото приключване, за своя сметка да вземе необходимите мерки за осигуряване на безопасността на гражданите, като постави предупредителни знаци, указания за отбиване на движението, подходящо осветление и др. подобни, съгласно изискванията на нормативните актове.</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29. ИЗПЪЛНИТЕЛЯТ</w:t>
      </w:r>
      <w:r w:rsidRPr="00823836">
        <w:rPr>
          <w:rFonts w:ascii="Times New Roman" w:eastAsia="Times New Roman" w:hAnsi="Times New Roman" w:cs="Times New Roman"/>
          <w:sz w:val="24"/>
          <w:szCs w:val="24"/>
        </w:rPr>
        <w:t xml:space="preserve"> е длъжен да уведомява незабавно компетентните органи и съответното експлоатационно дружество за: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1. открити при изпълнение на строителството подземни и надземни мрежи и съоръжения, необозначени в съответните специализирани карти и регистри, както и да вземе необходимите мерки за запазване на същите от повреди и разместване;</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2</w:t>
      </w:r>
      <w:r w:rsidRPr="00823836">
        <w:rPr>
          <w:rFonts w:ascii="Times New Roman" w:eastAsia="Times New Roman" w:hAnsi="Times New Roman" w:cs="Times New Roman"/>
          <w:b/>
          <w:sz w:val="24"/>
          <w:szCs w:val="24"/>
        </w:rPr>
        <w:t>.</w:t>
      </w:r>
      <w:r w:rsidRPr="00823836">
        <w:rPr>
          <w:rFonts w:ascii="Times New Roman" w:eastAsia="Times New Roman" w:hAnsi="Times New Roman" w:cs="Times New Roman"/>
          <w:sz w:val="24"/>
          <w:szCs w:val="24"/>
        </w:rPr>
        <w:t xml:space="preserve"> евентуални повреди на мрежите и съоръженията, произлезли при извършване на СМР, както и да поеме за своя сметка разходите по възстановяване на причинените вреди.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30. (1)</w:t>
      </w:r>
      <w:r w:rsidRPr="00823836">
        <w:rPr>
          <w:rFonts w:ascii="Times New Roman" w:eastAsia="Times New Roman" w:hAnsi="Times New Roman" w:cs="Times New Roman"/>
          <w:sz w:val="24"/>
          <w:szCs w:val="24"/>
        </w:rPr>
        <w:t xml:space="preserve"> При разкриване на археологически находки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е длъжен да вземе необходимите мерки тези находки да не бъдат премествани, повредени или изнесени от работещите на Строежа или от трети лица, както и незабавно да уведоми: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lastRenderedPageBreak/>
        <w:t xml:space="preserve">1. </w:t>
      </w:r>
      <w:r w:rsidRPr="00823836">
        <w:rPr>
          <w:rFonts w:ascii="Times New Roman" w:eastAsia="Times New Roman" w:hAnsi="Times New Roman" w:cs="Times New Roman"/>
          <w:b/>
          <w:sz w:val="24"/>
          <w:szCs w:val="24"/>
        </w:rPr>
        <w:t xml:space="preserve">ВЪЗЛОЖИТЕЛЯ </w:t>
      </w:r>
      <w:r w:rsidRPr="00823836">
        <w:rPr>
          <w:rFonts w:ascii="Times New Roman" w:eastAsia="Times New Roman" w:hAnsi="Times New Roman" w:cs="Times New Roman"/>
          <w:sz w:val="24"/>
          <w:szCs w:val="24"/>
        </w:rPr>
        <w:t xml:space="preserve">или упълномощено от него лице и/или </w:t>
      </w:r>
      <w:r w:rsidRPr="00823836">
        <w:rPr>
          <w:rFonts w:ascii="Times New Roman" w:eastAsia="Times New Roman" w:hAnsi="Times New Roman" w:cs="Times New Roman"/>
          <w:b/>
          <w:sz w:val="24"/>
          <w:szCs w:val="24"/>
        </w:rPr>
        <w:t>КОНСУЛТАНТА</w:t>
      </w:r>
      <w:r w:rsidRPr="00823836">
        <w:rPr>
          <w:rFonts w:ascii="Times New Roman" w:eastAsia="Times New Roman" w:hAnsi="Times New Roman" w:cs="Times New Roman"/>
          <w:sz w:val="24"/>
          <w:szCs w:val="24"/>
          <w:lang w:eastAsia="bg-BG"/>
        </w:rPr>
        <w:t>(при наличие)</w:t>
      </w:r>
      <w:r w:rsidRPr="00823836">
        <w:rPr>
          <w:rFonts w:ascii="Times New Roman" w:eastAsia="Times New Roman" w:hAnsi="Times New Roman" w:cs="Times New Roman"/>
          <w:sz w:val="24"/>
          <w:szCs w:val="24"/>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2. компетентните органи съгласно приложимите Законови разпоредби.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(2) ИЗПЪЛНИТЕЛЯТ</w:t>
      </w:r>
      <w:r w:rsidRPr="00823836">
        <w:rPr>
          <w:rFonts w:ascii="Times New Roman" w:eastAsia="Times New Roman" w:hAnsi="Times New Roman" w:cs="Times New Roman"/>
          <w:sz w:val="24"/>
          <w:szCs w:val="24"/>
        </w:rPr>
        <w:t xml:space="preserve"> е длъжен да спре СМР в този участък до получаване на указание от съответните компетентни органи дали находката представлява паметник на културата.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(3)</w:t>
      </w:r>
      <w:r w:rsidRPr="00823836">
        <w:rPr>
          <w:rFonts w:ascii="Times New Roman" w:eastAsia="Times New Roman" w:hAnsi="Times New Roman" w:cs="Times New Roman"/>
          <w:sz w:val="24"/>
          <w:szCs w:val="24"/>
        </w:rPr>
        <w:t xml:space="preserve"> Спирането на СМР при открити археологически находки не освобождава </w:t>
      </w:r>
      <w:r w:rsidRPr="00823836">
        <w:rPr>
          <w:rFonts w:ascii="Times New Roman" w:eastAsia="Times New Roman" w:hAnsi="Times New Roman" w:cs="Times New Roman"/>
          <w:b/>
          <w:sz w:val="24"/>
          <w:szCs w:val="24"/>
        </w:rPr>
        <w:t xml:space="preserve">ИЗПЪЛНИТЕЛЯ </w:t>
      </w:r>
      <w:r w:rsidRPr="00823836">
        <w:rPr>
          <w:rFonts w:ascii="Times New Roman" w:eastAsia="Times New Roman" w:hAnsi="Times New Roman" w:cs="Times New Roman"/>
          <w:sz w:val="24"/>
          <w:szCs w:val="24"/>
        </w:rPr>
        <w:t>от изпълнение на задълженията му на останалата част от Строителната площадка.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31. (1) ИЗПЪЛНИТЕЛЯТ</w:t>
      </w:r>
      <w:r w:rsidRPr="00823836">
        <w:rPr>
          <w:rFonts w:ascii="Times New Roman" w:eastAsia="Times New Roman" w:hAnsi="Times New Roman" w:cs="Times New Roman"/>
          <w:sz w:val="24"/>
          <w:szCs w:val="24"/>
        </w:rPr>
        <w:t xml:space="preserve"> е длъжен за периода на временното преустановяване на строителството да предпази, съхрани и обезопаси изпълнените СМР срещу разваляне, повреждане или унищожаване. </w:t>
      </w:r>
    </w:p>
    <w:p w:rsidR="00135C37" w:rsidRPr="00823836" w:rsidRDefault="00135C37" w:rsidP="006C3969">
      <w:pPr>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ab/>
      </w: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Всички рискове от погиване, повреждане, разваляне и унищожаване на изпълнени СМР или друго имущество на обекта, се носят и са изцяло за сметка на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за периода на временното преустановяване на СМР по правилата на предходния член.</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32. (1) </w:t>
      </w:r>
      <w:r w:rsidRPr="00823836">
        <w:rPr>
          <w:rFonts w:ascii="Times New Roman" w:eastAsia="Times New Roman" w:hAnsi="Times New Roman" w:cs="Times New Roman"/>
          <w:sz w:val="24"/>
          <w:szCs w:val="24"/>
        </w:rPr>
        <w:t xml:space="preserve">При изпълнение на строителството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е длъжен да поддържа Строителната площадка и частите от Строежа чисти, като ги почиства от строителни отпадъци и организира тяхното извозване до </w:t>
      </w:r>
      <w:r w:rsidRPr="00823836">
        <w:rPr>
          <w:rFonts w:ascii="Times New Roman" w:eastAsia="Times New Roman" w:hAnsi="Times New Roman" w:cs="Times New Roman"/>
          <w:sz w:val="24"/>
          <w:szCs w:val="24"/>
          <w:lang w:val="ru-RU"/>
        </w:rPr>
        <w:t>регламентирани терени за приемане или временно депониране на строителни отпадъци и изкопани земни</w:t>
      </w:r>
      <w:r w:rsidRPr="00823836">
        <w:rPr>
          <w:rFonts w:ascii="Times New Roman" w:eastAsia="Times New Roman" w:hAnsi="Times New Roman" w:cs="Times New Roman"/>
          <w:sz w:val="24"/>
          <w:szCs w:val="24"/>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След завършване на строителството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отстранява от Строителната площадка и Строежа всички строителни съоръжения, оборудване, излишни материали и строителни отпадъци, като ги оставя във вид, удовлетворяващ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w:t>
      </w:r>
    </w:p>
    <w:p w:rsidR="00135C37" w:rsidRPr="00823836" w:rsidRDefault="00135C37" w:rsidP="006C3969">
      <w:pPr>
        <w:spacing w:after="0" w:line="360" w:lineRule="auto"/>
        <w:ind w:firstLine="708"/>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t>(3) ИЗПЪЛНИТЕЛЯТ</w:t>
      </w:r>
      <w:r w:rsidRPr="00823836">
        <w:rPr>
          <w:rFonts w:ascii="Times New Roman" w:eastAsia="Times New Roman" w:hAnsi="Times New Roman" w:cs="Times New Roman"/>
          <w:sz w:val="24"/>
          <w:szCs w:val="24"/>
        </w:rPr>
        <w:t xml:space="preserve"> е длъжен да изпълнява приложимите Законови разпоредби, включително всички предписания, свързани с опазване на околната среда на Строителната площадка и на граничещите й обекти.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(4) ИЗПЪЛНИТЕЛЯТ</w:t>
      </w:r>
      <w:r w:rsidRPr="00823836">
        <w:rPr>
          <w:rFonts w:ascii="Times New Roman" w:eastAsia="Times New Roman" w:hAnsi="Times New Roman" w:cs="Times New Roman"/>
          <w:sz w:val="24"/>
          <w:szCs w:val="24"/>
        </w:rPr>
        <w:t xml:space="preserve"> е задължен за своя сметка да извърши рекултивация и/или възстанови в първоначалният им вид всички временни пътища и терени, ползвани при изпълнение на Договора.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33. (1)</w:t>
      </w:r>
      <w:r w:rsidRPr="00823836">
        <w:rPr>
          <w:rFonts w:ascii="Times New Roman" w:eastAsia="Times New Roman" w:hAnsi="Times New Roman" w:cs="Times New Roman"/>
          <w:sz w:val="24"/>
          <w:szCs w:val="24"/>
          <w:lang w:eastAsia="bg-BG"/>
        </w:rPr>
        <w:t xml:space="preserve"> До 5-то число на всеки месец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sz w:val="24"/>
          <w:szCs w:val="24"/>
          <w:lang w:val="en-US" w:eastAsia="bg-BG"/>
        </w:rPr>
        <w:t>e</w:t>
      </w:r>
      <w:r w:rsidRPr="00823836">
        <w:rPr>
          <w:rFonts w:ascii="Times New Roman" w:eastAsia="Times New Roman" w:hAnsi="Times New Roman" w:cs="Times New Roman"/>
          <w:sz w:val="24"/>
          <w:szCs w:val="24"/>
          <w:lang w:eastAsia="bg-BG"/>
        </w:rPr>
        <w:t xml:space="preserve">  длъжен да представя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доклад за хода на изпълнение на договора, в т.ч. и </w:t>
      </w:r>
      <w:r w:rsidRPr="00823836">
        <w:rPr>
          <w:rFonts w:ascii="Times New Roman" w:eastAsia="Times New Roman" w:hAnsi="Times New Roman" w:cs="Times New Roman"/>
          <w:sz w:val="24"/>
          <w:szCs w:val="24"/>
          <w:lang w:val="ru-RU" w:eastAsia="bg-BG"/>
        </w:rPr>
        <w:t>СМР</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sz w:val="24"/>
          <w:szCs w:val="24"/>
          <w:lang w:eastAsia="bg-BG"/>
        </w:rPr>
        <w:lastRenderedPageBreak/>
        <w:t xml:space="preserve">извършени през предходния месец в четири екземпляра. Докладът съдържа още информация относно въздействието на извършените работи върху графика за оставащите дейности, включително всички промени в последователността на тяхното изпълнение, както и информация относно събития, които се очаква да настъпят през текущия месец и които могат да се отразят неблагоприятно върху качеството или количеството на работата или да забавят изпълнението на </w:t>
      </w:r>
      <w:r w:rsidRPr="00823836">
        <w:rPr>
          <w:rFonts w:ascii="Times New Roman" w:eastAsia="Times New Roman" w:hAnsi="Times New Roman" w:cs="Times New Roman"/>
          <w:sz w:val="24"/>
          <w:szCs w:val="24"/>
          <w:lang w:val="ru-RU" w:eastAsia="bg-BG"/>
        </w:rPr>
        <w:t>СМР</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Първият доклад ще покрива периода до края на първия календарен месец след Началото на строителството. Отчитането ще продължава дотогава, докато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изпълни всички работи, и до подписването на Акт Образец 15.</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(3) </w:t>
      </w:r>
      <w:r w:rsidRPr="00823836">
        <w:rPr>
          <w:rFonts w:ascii="Times New Roman" w:eastAsia="Times New Roman" w:hAnsi="Times New Roman" w:cs="Times New Roman"/>
          <w:sz w:val="24"/>
          <w:szCs w:val="24"/>
        </w:rPr>
        <w:t>Всеки доклад трябва да включва:</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1. диаграми, подробни описания на напредъка, документите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доставка, изработка, доставка до площадката, строителство, монтаж и проби; включително и тези етапи от работата на всеки Подизпълнител;</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2. снимки, показващи състоянието на изработката и напредъка на площадката;</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3. производството на всяка основна единица от доставките и продуктите - името на производителя, мястото на производство, сертификати и/или декларации за съответствие от производителя и същинската или очакваната дата за:</w:t>
      </w:r>
    </w:p>
    <w:p w:rsidR="00135C37" w:rsidRPr="00823836" w:rsidRDefault="00135C37" w:rsidP="006C3969">
      <w:pPr>
        <w:spacing w:after="0" w:line="360" w:lineRule="auto"/>
        <w:ind w:left="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а) начало на производството;</w:t>
      </w:r>
    </w:p>
    <w:p w:rsidR="00135C37" w:rsidRPr="00823836" w:rsidRDefault="00135C37" w:rsidP="006C3969">
      <w:pPr>
        <w:spacing w:after="0" w:line="360" w:lineRule="auto"/>
        <w:ind w:left="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б) инспекции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left="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в) проби, експедиция и пристигане на площадката;</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4. отчети за персонала, механизацията, транспортни и плавателни средства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5. статистики по безопасността, включително данни за опасни инциденти и дейности във връзка с опазването на околната среда и връзките с обществеността;</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6. сравнения между действителния и планирания напредък, по видове работи и участъци (ако има такива) заедно с подробно описание на всички събития или обстоятелства, които могат да изложат на опасност завършването съгласно Договора и мерките, които са (или ще бъдат) предприети за преодоляването на забави;</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7. приложени документи – надлежни доказателства за качеството на извършваните видове СМР.</w:t>
      </w:r>
    </w:p>
    <w:p w:rsidR="00135C37" w:rsidRPr="00823836" w:rsidRDefault="00135C37" w:rsidP="006C3969">
      <w:pPr>
        <w:widowControl w:val="0"/>
        <w:numPr>
          <w:ilvl w:val="0"/>
          <w:numId w:val="42"/>
        </w:numPr>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Изготвяне на извънредни доклади при разпореждане от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w:t>
      </w:r>
    </w:p>
    <w:p w:rsidR="00135C37" w:rsidRPr="00823836" w:rsidRDefault="00135C37" w:rsidP="006C3969">
      <w:pPr>
        <w:widowControl w:val="0"/>
        <w:spacing w:after="0" w:line="360" w:lineRule="auto"/>
        <w:jc w:val="both"/>
        <w:rPr>
          <w:rFonts w:ascii="Times New Roman" w:eastAsia="Times New Roman" w:hAnsi="Times New Roman" w:cs="Times New Roman"/>
          <w:b/>
          <w:sz w:val="24"/>
          <w:szCs w:val="24"/>
          <w:lang w:eastAsia="bg-BG"/>
        </w:rPr>
      </w:pPr>
      <w:r w:rsidRPr="00823836">
        <w:rPr>
          <w:rFonts w:ascii="Times New Roman" w:eastAsia="Times New Roman" w:hAnsi="Times New Roman" w:cs="Times New Roman"/>
          <w:b/>
          <w:sz w:val="24"/>
          <w:szCs w:val="24"/>
          <w:lang w:eastAsia="bg-BG"/>
        </w:rPr>
        <w:t>*чл.33 се прилага само за обекти с разрешително за строеж</w:t>
      </w:r>
    </w:p>
    <w:p w:rsidR="00135C37" w:rsidRPr="00823836" w:rsidRDefault="00135C37" w:rsidP="006C3969">
      <w:pPr>
        <w:spacing w:after="0" w:line="360" w:lineRule="auto"/>
        <w:ind w:firstLine="360"/>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lastRenderedPageBreak/>
        <w:t>Чл. 34. (1)</w:t>
      </w:r>
      <w:r w:rsidRPr="00823836">
        <w:rPr>
          <w:rFonts w:ascii="Times New Roman" w:eastAsia="Times New Roman" w:hAnsi="Times New Roman" w:cs="Times New Roman"/>
          <w:sz w:val="24"/>
          <w:szCs w:val="24"/>
        </w:rPr>
        <w:t xml:space="preserve"> Строителните продукти и оборудване, които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е закупил за извършване на </w:t>
      </w:r>
      <w:r w:rsidRPr="00823836">
        <w:rPr>
          <w:rFonts w:ascii="Times New Roman" w:eastAsia="Times New Roman" w:hAnsi="Times New Roman" w:cs="Times New Roman"/>
          <w:sz w:val="24"/>
          <w:szCs w:val="24"/>
          <w:lang w:val="ru-RU"/>
        </w:rPr>
        <w:t>СМР</w:t>
      </w:r>
      <w:r w:rsidRPr="00823836">
        <w:rPr>
          <w:rFonts w:ascii="Times New Roman" w:eastAsia="Times New Roman" w:hAnsi="Times New Roman" w:cs="Times New Roman"/>
          <w:sz w:val="24"/>
          <w:szCs w:val="24"/>
        </w:rPr>
        <w:t xml:space="preserve"> и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е заплатил, са собственост на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w:t>
      </w:r>
    </w:p>
    <w:p w:rsidR="00135C37" w:rsidRPr="00823836" w:rsidRDefault="00135C37" w:rsidP="006C3969">
      <w:pPr>
        <w:spacing w:after="0" w:line="360" w:lineRule="auto"/>
        <w:ind w:firstLine="360"/>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Рискът от повреждането или унищожаването на Строителните продукти и оборудване по ал. 1 се носи от </w:t>
      </w:r>
      <w:r w:rsidRPr="00823836">
        <w:rPr>
          <w:rFonts w:ascii="Times New Roman" w:eastAsia="Times New Roman" w:hAnsi="Times New Roman" w:cs="Times New Roman"/>
          <w:b/>
          <w:sz w:val="24"/>
          <w:szCs w:val="24"/>
        </w:rPr>
        <w:t>ИЗПЪЛНИТЕЛЯ.</w:t>
      </w:r>
    </w:p>
    <w:p w:rsidR="00135C37" w:rsidRPr="00823836" w:rsidRDefault="00135C37" w:rsidP="006C3969">
      <w:pPr>
        <w:spacing w:after="0" w:line="360" w:lineRule="auto"/>
        <w:ind w:firstLine="360"/>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35.</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 xml:space="preserve">ИЗПЪЛНИТЕЛЯТ </w:t>
      </w:r>
      <w:r w:rsidRPr="00823836">
        <w:rPr>
          <w:rFonts w:ascii="Times New Roman" w:eastAsia="Times New Roman" w:hAnsi="Times New Roman" w:cs="Times New Roman"/>
          <w:sz w:val="24"/>
          <w:szCs w:val="24"/>
        </w:rPr>
        <w:t>се задължава да осигури регулярност на доста</w:t>
      </w:r>
      <w:r w:rsidR="002C100B">
        <w:rPr>
          <w:rFonts w:ascii="Times New Roman" w:eastAsia="Times New Roman" w:hAnsi="Times New Roman" w:cs="Times New Roman"/>
          <w:sz w:val="24"/>
          <w:szCs w:val="24"/>
        </w:rPr>
        <w:t>вките на Строителните продукти</w:t>
      </w:r>
      <w:r w:rsidRPr="00823836">
        <w:rPr>
          <w:rFonts w:ascii="Times New Roman" w:eastAsia="Times New Roman" w:hAnsi="Times New Roman" w:cs="Times New Roman"/>
          <w:sz w:val="24"/>
          <w:szCs w:val="24"/>
        </w:rPr>
        <w:t xml:space="preserve">, необходими за изпълнението на Строежа, по начин, който да обезпечава навременно, качествено и ефикасно извършване на </w:t>
      </w:r>
      <w:r w:rsidRPr="00823836">
        <w:rPr>
          <w:rFonts w:ascii="Times New Roman" w:eastAsia="Times New Roman" w:hAnsi="Times New Roman" w:cs="Times New Roman"/>
          <w:sz w:val="24"/>
          <w:szCs w:val="24"/>
          <w:lang w:val="ru-RU"/>
        </w:rPr>
        <w:t>СМР</w:t>
      </w:r>
      <w:r w:rsidRPr="00823836">
        <w:rPr>
          <w:rFonts w:ascii="Times New Roman" w:eastAsia="Times New Roman" w:hAnsi="Times New Roman" w:cs="Times New Roman"/>
          <w:sz w:val="24"/>
          <w:szCs w:val="24"/>
        </w:rPr>
        <w:t xml:space="preserve">, и спазване на Графика за изпълнение на СМР и Технологично-строителната програма. </w:t>
      </w:r>
    </w:p>
    <w:p w:rsidR="00135C37" w:rsidRPr="00823836" w:rsidRDefault="00135C37" w:rsidP="006C3969">
      <w:pPr>
        <w:spacing w:after="0" w:line="360" w:lineRule="auto"/>
        <w:jc w:val="both"/>
        <w:rPr>
          <w:rFonts w:ascii="Times New Roman" w:eastAsia="Times New Roman" w:hAnsi="Times New Roman" w:cs="Times New Roman"/>
          <w:sz w:val="24"/>
          <w:szCs w:val="24"/>
        </w:rPr>
      </w:pPr>
    </w:p>
    <w:p w:rsidR="00135C37" w:rsidRPr="00823836" w:rsidRDefault="00135C37" w:rsidP="006C3969">
      <w:pPr>
        <w:spacing w:after="0" w:line="360" w:lineRule="auto"/>
        <w:ind w:firstLine="360"/>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36.</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(1)</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да използва и влага в стро</w:t>
      </w:r>
      <w:r w:rsidR="002726DE">
        <w:rPr>
          <w:rFonts w:ascii="Times New Roman" w:eastAsia="Times New Roman" w:hAnsi="Times New Roman" w:cs="Times New Roman"/>
          <w:sz w:val="24"/>
          <w:szCs w:val="24"/>
        </w:rPr>
        <w:t>ителството строителни продукти</w:t>
      </w:r>
      <w:r w:rsidRPr="00823836">
        <w:rPr>
          <w:rFonts w:ascii="Times New Roman" w:eastAsia="Times New Roman" w:hAnsi="Times New Roman" w:cs="Times New Roman"/>
          <w:sz w:val="24"/>
          <w:szCs w:val="24"/>
        </w:rPr>
        <w:t>, по вид, произход, качество, стандарт и технически и технологични показатели съгласно Инвестиционния проект(при наличие) и в съответствие с всички приложими Законови разпоредби;</w:t>
      </w:r>
    </w:p>
    <w:p w:rsidR="00135C37" w:rsidRPr="00823836" w:rsidRDefault="00135C37" w:rsidP="006C3969">
      <w:pPr>
        <w:autoSpaceDE w:val="0"/>
        <w:autoSpaceDN w:val="0"/>
        <w:adjustRightInd w:val="0"/>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ab/>
      </w:r>
      <w:r w:rsidRPr="00823836">
        <w:rPr>
          <w:rFonts w:ascii="Times New Roman" w:eastAsia="Times New Roman" w:hAnsi="Times New Roman" w:cs="Times New Roman"/>
          <w:b/>
          <w:sz w:val="24"/>
          <w:szCs w:val="24"/>
          <w:lang w:eastAsia="bg-BG"/>
        </w:rPr>
        <w:t>(2)</w:t>
      </w:r>
      <w:r w:rsidRPr="00823836">
        <w:rPr>
          <w:rFonts w:ascii="Times New Roman" w:eastAsia="Times New Roman" w:hAnsi="Times New Roman" w:cs="Times New Roman"/>
          <w:sz w:val="24"/>
          <w:szCs w:val="24"/>
          <w:lang w:eastAsia="bg-BG"/>
        </w:rPr>
        <w:t xml:space="preserve"> Строителните продукти   трябва да са нови и не трябва да са  били използвани преди доставката, освен за провеждане на изпитания, които са част от експедиционната политика на доставчика.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(3)</w:t>
      </w:r>
      <w:r w:rsidRPr="00823836">
        <w:rPr>
          <w:rFonts w:ascii="Times New Roman" w:eastAsia="Times New Roman" w:hAnsi="Times New Roman" w:cs="Times New Roman"/>
          <w:sz w:val="24"/>
          <w:szCs w:val="24"/>
        </w:rPr>
        <w:t xml:space="preserve"> Строителните продукти и оборудване, независимо дали са произведени от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и/или неговите подизпълнители или са доставени от доставчик, трябва да бъдат съпроводени с документи, доказващи техния произход, съответствие на стандарт или друг вид техническо одобрение и качество.</w:t>
      </w:r>
    </w:p>
    <w:p w:rsidR="00135C37" w:rsidRPr="00823836" w:rsidRDefault="00135C37" w:rsidP="006C3969">
      <w:pPr>
        <w:shd w:val="clear" w:color="auto" w:fill="FFFFFF"/>
        <w:tabs>
          <w:tab w:val="num" w:pos="900"/>
        </w:tabs>
        <w:spacing w:after="0" w:line="360" w:lineRule="auto"/>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b/>
          <w:sz w:val="24"/>
          <w:szCs w:val="24"/>
          <w:lang w:eastAsia="bg-BG"/>
        </w:rPr>
        <w:t xml:space="preserve">           Чл. 37. </w:t>
      </w:r>
      <w:r w:rsidRPr="00823836">
        <w:rPr>
          <w:rFonts w:ascii="Times New Roman" w:eastAsia="Times New Roman" w:hAnsi="Times New Roman" w:cs="Times New Roman"/>
          <w:b/>
          <w:sz w:val="24"/>
          <w:szCs w:val="24"/>
          <w:lang w:val="ru-RU" w:eastAsia="bg-BG"/>
        </w:rPr>
        <w:t>(1)</w:t>
      </w:r>
      <w:r w:rsidRPr="00823836">
        <w:rPr>
          <w:rFonts w:ascii="Times New Roman" w:eastAsia="Times New Roman" w:hAnsi="Times New Roman" w:cs="Times New Roman"/>
          <w:sz w:val="24"/>
          <w:szCs w:val="24"/>
          <w:lang w:val="ru-RU" w:eastAsia="bg-BG"/>
        </w:rPr>
        <w:t xml:space="preserve"> </w:t>
      </w:r>
      <w:r w:rsidRPr="00823836">
        <w:rPr>
          <w:rFonts w:ascii="Times New Roman" w:eastAsia="Times New Roman" w:hAnsi="Times New Roman" w:cs="Times New Roman"/>
          <w:b/>
          <w:caps/>
          <w:sz w:val="24"/>
          <w:szCs w:val="24"/>
          <w:lang w:val="ru-RU" w:eastAsia="bg-BG"/>
        </w:rPr>
        <w:t>Изпълнителят</w:t>
      </w:r>
      <w:r w:rsidRPr="00823836">
        <w:rPr>
          <w:rFonts w:ascii="Times New Roman" w:eastAsia="Times New Roman" w:hAnsi="Times New Roman" w:cs="Times New Roman"/>
          <w:sz w:val="24"/>
          <w:szCs w:val="24"/>
          <w:lang w:val="ru-RU" w:eastAsia="bg-BG"/>
        </w:rPr>
        <w:t xml:space="preserve"> има право да променя на свой риск Строителните продукти и оборудване, които ще вложи в Строежа. Промяната може да се извършва само в случай</w:t>
      </w:r>
      <w:r w:rsidRPr="00823836">
        <w:rPr>
          <w:rFonts w:ascii="Times New Roman" w:eastAsia="Times New Roman" w:hAnsi="Times New Roman" w:cs="Times New Roman"/>
          <w:sz w:val="24"/>
          <w:szCs w:val="24"/>
          <w:lang w:eastAsia="bg-BG"/>
        </w:rPr>
        <w:t>,</w:t>
      </w:r>
      <w:r w:rsidR="008768F3">
        <w:rPr>
          <w:rFonts w:ascii="Times New Roman" w:eastAsia="Times New Roman" w:hAnsi="Times New Roman" w:cs="Times New Roman"/>
          <w:sz w:val="24"/>
          <w:szCs w:val="24"/>
          <w:lang w:val="ru-RU" w:eastAsia="bg-BG"/>
        </w:rPr>
        <w:t xml:space="preserve"> че Строителните продукти</w:t>
      </w:r>
      <w:r w:rsidRPr="00823836">
        <w:rPr>
          <w:rFonts w:ascii="Times New Roman" w:eastAsia="Times New Roman" w:hAnsi="Times New Roman" w:cs="Times New Roman"/>
          <w:sz w:val="24"/>
          <w:szCs w:val="24"/>
          <w:lang w:val="ru-RU" w:eastAsia="bg-BG"/>
        </w:rPr>
        <w:t xml:space="preserve"> съответстват на изискващите се по стандарт, технически норми или одобрения, предвидени в Инвестиционния проект и за които </w:t>
      </w:r>
      <w:r w:rsidRPr="00823836">
        <w:rPr>
          <w:rFonts w:ascii="Times New Roman" w:eastAsia="Times New Roman" w:hAnsi="Times New Roman" w:cs="Times New Roman"/>
          <w:b/>
          <w:sz w:val="24"/>
          <w:szCs w:val="24"/>
          <w:lang w:val="ru-RU" w:eastAsia="bg-BG"/>
        </w:rPr>
        <w:t>ИЗПЪЛНИТЕЛЯ</w:t>
      </w:r>
      <w:r w:rsidRPr="00823836">
        <w:rPr>
          <w:rFonts w:ascii="Times New Roman" w:eastAsia="Times New Roman" w:hAnsi="Times New Roman" w:cs="Times New Roman"/>
          <w:b/>
          <w:sz w:val="24"/>
          <w:szCs w:val="24"/>
          <w:lang w:eastAsia="bg-BG"/>
        </w:rPr>
        <w:t>Т</w:t>
      </w:r>
      <w:r w:rsidRPr="00823836">
        <w:rPr>
          <w:rFonts w:ascii="Times New Roman" w:eastAsia="Times New Roman" w:hAnsi="Times New Roman" w:cs="Times New Roman"/>
          <w:sz w:val="24"/>
          <w:szCs w:val="24"/>
          <w:lang w:val="ru-RU" w:eastAsia="bg-BG"/>
        </w:rPr>
        <w:t xml:space="preserve"> представи надеждни доказателства за съответствие /декларации за съответствие, сертификат за качество и други/ и</w:t>
      </w:r>
      <w:r w:rsidRPr="00823836">
        <w:rPr>
          <w:rFonts w:ascii="Times New Roman" w:eastAsia="Times New Roman" w:hAnsi="Times New Roman" w:cs="Times New Roman"/>
          <w:sz w:val="24"/>
          <w:szCs w:val="24"/>
          <w:lang w:eastAsia="bg-BG"/>
        </w:rPr>
        <w:t>,</w:t>
      </w:r>
      <w:r w:rsidRPr="00823836">
        <w:rPr>
          <w:rFonts w:ascii="Times New Roman" w:eastAsia="Times New Roman" w:hAnsi="Times New Roman" w:cs="Times New Roman"/>
          <w:sz w:val="24"/>
          <w:szCs w:val="24"/>
          <w:lang w:val="ru-RU" w:eastAsia="bg-BG"/>
        </w:rPr>
        <w:t xml:space="preserve"> че са със същото или с по-добро качество от качеството на</w:t>
      </w:r>
      <w:r w:rsidR="009F3DCC">
        <w:rPr>
          <w:rFonts w:ascii="Times New Roman" w:eastAsia="Times New Roman" w:hAnsi="Times New Roman" w:cs="Times New Roman"/>
          <w:sz w:val="24"/>
          <w:szCs w:val="24"/>
          <w:lang w:val="ru-RU" w:eastAsia="bg-BG"/>
        </w:rPr>
        <w:t xml:space="preserve"> заменените строителни продукти</w:t>
      </w:r>
      <w:r w:rsidRPr="00823836">
        <w:rPr>
          <w:rFonts w:ascii="Times New Roman" w:eastAsia="Times New Roman" w:hAnsi="Times New Roman" w:cs="Times New Roman"/>
          <w:sz w:val="24"/>
          <w:szCs w:val="24"/>
          <w:lang w:val="ru-RU" w:eastAsia="bg-BG"/>
        </w:rPr>
        <w:t>, и за които писмено уведоми предварително Проектанта</w:t>
      </w:r>
      <w:r w:rsidR="009F3DCC">
        <w:rPr>
          <w:rFonts w:ascii="Times New Roman" w:eastAsia="Times New Roman" w:hAnsi="Times New Roman" w:cs="Times New Roman"/>
          <w:sz w:val="24"/>
          <w:szCs w:val="24"/>
          <w:lang w:val="ru-RU" w:eastAsia="bg-BG"/>
        </w:rPr>
        <w:t xml:space="preserve"> </w:t>
      </w:r>
      <w:r w:rsidRPr="00823836">
        <w:rPr>
          <w:rFonts w:ascii="Times New Roman" w:eastAsia="Times New Roman" w:hAnsi="Times New Roman" w:cs="Times New Roman"/>
          <w:sz w:val="24"/>
          <w:szCs w:val="24"/>
          <w:lang w:eastAsia="bg-BG"/>
        </w:rPr>
        <w:t>(при наличие)</w:t>
      </w:r>
      <w:r w:rsidRPr="00823836">
        <w:rPr>
          <w:rFonts w:ascii="Times New Roman" w:eastAsia="Times New Roman" w:hAnsi="Times New Roman" w:cs="Times New Roman"/>
          <w:sz w:val="24"/>
          <w:szCs w:val="24"/>
          <w:lang w:val="ru-RU" w:eastAsia="bg-BG"/>
        </w:rPr>
        <w:t>, Консултанта</w:t>
      </w:r>
      <w:r w:rsidR="009F3DCC">
        <w:rPr>
          <w:rFonts w:ascii="Times New Roman" w:eastAsia="Times New Roman" w:hAnsi="Times New Roman" w:cs="Times New Roman"/>
          <w:sz w:val="24"/>
          <w:szCs w:val="24"/>
          <w:lang w:val="ru-RU" w:eastAsia="bg-BG"/>
        </w:rPr>
        <w:t xml:space="preserve"> </w:t>
      </w:r>
      <w:r w:rsidR="009F3DCC">
        <w:rPr>
          <w:rFonts w:ascii="Times New Roman" w:eastAsia="Times New Roman" w:hAnsi="Times New Roman" w:cs="Times New Roman"/>
          <w:sz w:val="24"/>
          <w:szCs w:val="24"/>
          <w:lang w:eastAsia="bg-BG"/>
        </w:rPr>
        <w:t>(при наличие)</w:t>
      </w:r>
      <w:r w:rsidRPr="00823836">
        <w:rPr>
          <w:rFonts w:ascii="Times New Roman" w:eastAsia="Times New Roman" w:hAnsi="Times New Roman" w:cs="Times New Roman"/>
          <w:sz w:val="24"/>
          <w:szCs w:val="24"/>
          <w:lang w:val="ru-RU" w:eastAsia="bg-BG"/>
        </w:rPr>
        <w:t xml:space="preserve"> и </w:t>
      </w:r>
      <w:r w:rsidRPr="00823836">
        <w:rPr>
          <w:rFonts w:ascii="Times New Roman" w:eastAsia="Times New Roman" w:hAnsi="Times New Roman" w:cs="Times New Roman"/>
          <w:b/>
          <w:sz w:val="24"/>
          <w:szCs w:val="24"/>
          <w:lang w:val="ru-RU" w:eastAsia="bg-BG"/>
        </w:rPr>
        <w:t xml:space="preserve">ВЪЗЛОЖИТЕЛЯ. </w:t>
      </w:r>
    </w:p>
    <w:p w:rsidR="00135C37" w:rsidRPr="00823836" w:rsidRDefault="00135C37" w:rsidP="006C3969">
      <w:pPr>
        <w:shd w:val="clear" w:color="auto" w:fill="FFFFFF"/>
        <w:tabs>
          <w:tab w:val="num" w:pos="900"/>
        </w:tabs>
        <w:spacing w:after="0" w:line="360" w:lineRule="auto"/>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sz w:val="24"/>
          <w:szCs w:val="24"/>
          <w:lang w:val="ru-RU" w:eastAsia="bg-BG"/>
        </w:rPr>
        <w:lastRenderedPageBreak/>
        <w:tab/>
      </w:r>
      <w:r w:rsidRPr="00823836">
        <w:rPr>
          <w:rFonts w:ascii="Times New Roman" w:eastAsia="Times New Roman" w:hAnsi="Times New Roman" w:cs="Times New Roman"/>
          <w:b/>
          <w:sz w:val="24"/>
          <w:szCs w:val="24"/>
          <w:lang w:val="ru-RU" w:eastAsia="bg-BG"/>
        </w:rPr>
        <w:t>(2)</w:t>
      </w:r>
      <w:r w:rsidRPr="00823836">
        <w:rPr>
          <w:rFonts w:ascii="Times New Roman" w:eastAsia="Times New Roman" w:hAnsi="Times New Roman" w:cs="Times New Roman"/>
          <w:sz w:val="24"/>
          <w:szCs w:val="24"/>
          <w:lang w:val="ru-RU" w:eastAsia="bg-BG"/>
        </w:rPr>
        <w:t xml:space="preserve"> Пр</w:t>
      </w:r>
      <w:r w:rsidR="00611C2E">
        <w:rPr>
          <w:rFonts w:ascii="Times New Roman" w:eastAsia="Times New Roman" w:hAnsi="Times New Roman" w:cs="Times New Roman"/>
          <w:sz w:val="24"/>
          <w:szCs w:val="24"/>
          <w:lang w:val="ru-RU" w:eastAsia="bg-BG"/>
        </w:rPr>
        <w:t>омяна на Строителните продукти</w:t>
      </w:r>
      <w:r w:rsidRPr="00823836">
        <w:rPr>
          <w:rFonts w:ascii="Times New Roman" w:eastAsia="Times New Roman" w:hAnsi="Times New Roman" w:cs="Times New Roman"/>
          <w:sz w:val="24"/>
          <w:szCs w:val="24"/>
          <w:lang w:val="ru-RU" w:eastAsia="bg-BG"/>
        </w:rPr>
        <w:t xml:space="preserve"> може да се наложи и извършва в случай на изменение на Инвестиционния проект. Промяната може да се извърши при спазване на изискванията на ал.1.</w:t>
      </w:r>
      <w:r w:rsidR="009C46BB">
        <w:rPr>
          <w:rFonts w:ascii="Times New Roman" w:eastAsia="Times New Roman" w:hAnsi="Times New Roman" w:cs="Times New Roman"/>
          <w:sz w:val="24"/>
          <w:szCs w:val="24"/>
          <w:lang w:val="ru-RU" w:eastAsia="bg-BG"/>
        </w:rPr>
        <w:t xml:space="preserve"> </w:t>
      </w:r>
      <w:r w:rsidRPr="00823836">
        <w:rPr>
          <w:rFonts w:ascii="Times New Roman" w:eastAsia="Times New Roman" w:hAnsi="Times New Roman" w:cs="Times New Roman"/>
          <w:sz w:val="24"/>
          <w:szCs w:val="24"/>
          <w:lang w:val="ru-RU" w:eastAsia="bg-BG"/>
        </w:rPr>
        <w:t xml:space="preserve">(приложимо за обекти с разрешително за строеж)     </w:t>
      </w:r>
    </w:p>
    <w:p w:rsidR="00135C37" w:rsidRPr="00823836" w:rsidRDefault="00135C37" w:rsidP="006C3969">
      <w:pPr>
        <w:shd w:val="clear" w:color="auto" w:fill="FFFFFF"/>
        <w:tabs>
          <w:tab w:val="num" w:pos="900"/>
        </w:tabs>
        <w:spacing w:after="0" w:line="360" w:lineRule="auto"/>
        <w:ind w:firstLine="748"/>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b/>
          <w:sz w:val="24"/>
          <w:szCs w:val="24"/>
          <w:lang w:val="ru-RU" w:eastAsia="bg-BG"/>
        </w:rPr>
        <w:t>(3)</w:t>
      </w:r>
      <w:r w:rsidRPr="00823836">
        <w:rPr>
          <w:rFonts w:ascii="Times New Roman" w:eastAsia="Times New Roman" w:hAnsi="Times New Roman" w:cs="Times New Roman"/>
          <w:sz w:val="24"/>
          <w:szCs w:val="24"/>
          <w:lang w:val="ru-RU" w:eastAsia="bg-BG"/>
        </w:rPr>
        <w:t xml:space="preserve"> В случаите по ал. 1 и ал.</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sz w:val="24"/>
          <w:szCs w:val="24"/>
          <w:lang w:val="ru-RU" w:eastAsia="bg-BG"/>
        </w:rPr>
        <w:t xml:space="preserve">2  промяната се извършва след одобрение на Проектанта и Консултанта, вписано в Заповедната книга.(приложимо за обекти с разрешително за строеж)     </w:t>
      </w:r>
    </w:p>
    <w:p w:rsidR="00135C37" w:rsidRPr="00823836" w:rsidRDefault="00135C37" w:rsidP="006C3969">
      <w:pPr>
        <w:shd w:val="clear" w:color="auto" w:fill="FFFFFF"/>
        <w:tabs>
          <w:tab w:val="num" w:pos="900"/>
        </w:tabs>
        <w:spacing w:after="0" w:line="360" w:lineRule="auto"/>
        <w:ind w:firstLine="748"/>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b/>
          <w:sz w:val="24"/>
          <w:szCs w:val="24"/>
          <w:lang w:val="ru-RU" w:eastAsia="bg-BG"/>
        </w:rPr>
        <w:t>(4)</w:t>
      </w:r>
      <w:r w:rsidRPr="00823836">
        <w:rPr>
          <w:rFonts w:ascii="Times New Roman" w:eastAsia="Times New Roman" w:hAnsi="Times New Roman" w:cs="Times New Roman"/>
          <w:sz w:val="24"/>
          <w:szCs w:val="24"/>
          <w:lang w:val="ru-RU" w:eastAsia="bg-BG"/>
        </w:rPr>
        <w:t xml:space="preserve"> Всички разходи, свързани с промяната на Строителните продукти и оборудване, са за сметка изцяло на </w:t>
      </w:r>
      <w:r w:rsidRPr="00823836">
        <w:rPr>
          <w:rFonts w:ascii="Times New Roman" w:eastAsia="Times New Roman" w:hAnsi="Times New Roman" w:cs="Times New Roman"/>
          <w:b/>
          <w:sz w:val="24"/>
          <w:szCs w:val="24"/>
          <w:lang w:val="ru-RU" w:eastAsia="bg-BG"/>
        </w:rPr>
        <w:t>ИЗПЪЛНИТЕЛЯ.</w:t>
      </w:r>
    </w:p>
    <w:p w:rsidR="00135C37" w:rsidRPr="00823836" w:rsidRDefault="00135C37" w:rsidP="006C3969">
      <w:pPr>
        <w:shd w:val="clear" w:color="auto" w:fill="FFFFFF"/>
        <w:tabs>
          <w:tab w:val="num" w:pos="900"/>
        </w:tabs>
        <w:spacing w:after="0" w:line="360" w:lineRule="auto"/>
        <w:ind w:firstLine="748"/>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b/>
          <w:sz w:val="24"/>
          <w:szCs w:val="24"/>
          <w:lang w:val="ru-RU" w:eastAsia="bg-BG"/>
        </w:rPr>
        <w:t>(5)</w:t>
      </w:r>
      <w:r w:rsidRPr="00823836">
        <w:rPr>
          <w:rFonts w:ascii="Times New Roman" w:eastAsia="Times New Roman" w:hAnsi="Times New Roman" w:cs="Times New Roman"/>
          <w:sz w:val="24"/>
          <w:szCs w:val="24"/>
          <w:lang w:val="ru-RU" w:eastAsia="bg-BG"/>
        </w:rPr>
        <w:t xml:space="preserve"> Ако вследствие на замяната на строителни продукти качеството на СМР се влоши, то отговорността за това ще бъде изцяло на </w:t>
      </w:r>
      <w:r w:rsidRPr="00823836">
        <w:rPr>
          <w:rFonts w:ascii="Times New Roman" w:eastAsia="Times New Roman" w:hAnsi="Times New Roman" w:cs="Times New Roman"/>
          <w:b/>
          <w:sz w:val="24"/>
          <w:szCs w:val="24"/>
          <w:lang w:val="ru-RU" w:eastAsia="bg-BG"/>
        </w:rPr>
        <w:t>ИЗПЪЛНИТЕЛЯ</w:t>
      </w:r>
      <w:r w:rsidRPr="00823836">
        <w:rPr>
          <w:rFonts w:ascii="Times New Roman" w:eastAsia="Times New Roman" w:hAnsi="Times New Roman" w:cs="Times New Roman"/>
          <w:sz w:val="24"/>
          <w:szCs w:val="24"/>
          <w:lang w:val="ru-RU" w:eastAsia="bg-BG"/>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38.</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lang w:val="ru-RU"/>
        </w:rPr>
        <w:t>(1)</w:t>
      </w:r>
      <w:r w:rsidRPr="00823836">
        <w:rPr>
          <w:rFonts w:ascii="Times New Roman" w:eastAsia="Times New Roman" w:hAnsi="Times New Roman" w:cs="Times New Roman"/>
          <w:sz w:val="24"/>
          <w:szCs w:val="24"/>
          <w:lang w:val="ru-RU"/>
        </w:rPr>
        <w:t xml:space="preserve"> </w:t>
      </w:r>
      <w:r w:rsidRPr="00823836">
        <w:rPr>
          <w:rFonts w:ascii="Times New Roman" w:eastAsia="Times New Roman" w:hAnsi="Times New Roman" w:cs="Times New Roman"/>
          <w:sz w:val="24"/>
          <w:szCs w:val="24"/>
        </w:rPr>
        <w:t xml:space="preserve">Ако се окаже, че даден строителен продукт   не е определен в Проектната документация то същият следва предварително да бъде одобрен от ПРОЕКТАНТА. ПРОЕКТАНТА няма право да одобрява строителни продукти и оборудване, които не съответстват на стандартите или за които няма технически одобрения.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lang w:val="ru-RU"/>
        </w:rPr>
        <w:t>(2)</w:t>
      </w:r>
      <w:r w:rsidRPr="00823836">
        <w:rPr>
          <w:rFonts w:ascii="Times New Roman" w:eastAsia="Times New Roman" w:hAnsi="Times New Roman" w:cs="Times New Roman"/>
          <w:sz w:val="24"/>
          <w:szCs w:val="24"/>
          <w:lang w:val="ru-RU"/>
        </w:rPr>
        <w:t xml:space="preserve"> </w:t>
      </w:r>
      <w:r w:rsidRPr="00823836">
        <w:rPr>
          <w:rFonts w:ascii="Times New Roman" w:eastAsia="Times New Roman" w:hAnsi="Times New Roman" w:cs="Times New Roman"/>
          <w:b/>
          <w:sz w:val="24"/>
          <w:szCs w:val="24"/>
          <w:lang w:val="ru-RU"/>
        </w:rPr>
        <w:t>ИЗПЪЛНИТЕЛЯТ</w:t>
      </w:r>
      <w:r w:rsidRPr="00823836">
        <w:rPr>
          <w:rFonts w:ascii="Times New Roman" w:eastAsia="Times New Roman" w:hAnsi="Times New Roman" w:cs="Times New Roman"/>
          <w:sz w:val="24"/>
          <w:szCs w:val="24"/>
        </w:rPr>
        <w:t xml:space="preserve"> се задължава да представи на ПРОЕКТАНТА и КОНСУЛТАНТА (при наличие) надлежни доказателства за съответствието на предложените за одобрение продукти със стандартите и  Инвестиционния проект.</w:t>
      </w:r>
    </w:p>
    <w:p w:rsidR="00135C37" w:rsidRPr="00823836" w:rsidRDefault="00135C37" w:rsidP="006C3969">
      <w:pPr>
        <w:widowControl w:val="0"/>
        <w:spacing w:after="0" w:line="360" w:lineRule="auto"/>
        <w:jc w:val="both"/>
        <w:rPr>
          <w:rFonts w:ascii="Times New Roman" w:eastAsia="Times New Roman" w:hAnsi="Times New Roman" w:cs="Times New Roman"/>
          <w:b/>
          <w:sz w:val="24"/>
          <w:szCs w:val="24"/>
          <w:lang w:eastAsia="bg-BG"/>
        </w:rPr>
      </w:pPr>
      <w:r w:rsidRPr="00823836">
        <w:rPr>
          <w:rFonts w:ascii="Times New Roman" w:eastAsia="Times New Roman" w:hAnsi="Times New Roman" w:cs="Times New Roman"/>
          <w:b/>
          <w:sz w:val="24"/>
          <w:szCs w:val="24"/>
          <w:lang w:eastAsia="bg-BG"/>
        </w:rPr>
        <w:t>*чл.38 се прилага само за обекти с разрешително за строеж</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39. (1) </w:t>
      </w:r>
      <w:r w:rsidRPr="00823836">
        <w:rPr>
          <w:rFonts w:ascii="Times New Roman" w:eastAsia="Times New Roman" w:hAnsi="Times New Roman" w:cs="Times New Roman"/>
          <w:sz w:val="24"/>
          <w:szCs w:val="24"/>
        </w:rPr>
        <w:t xml:space="preserve">Ако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е изпълнил Строежа и всички свои други задължения по Договора,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уведомява писмено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и </w:t>
      </w:r>
      <w:r w:rsidRPr="00823836">
        <w:rPr>
          <w:rFonts w:ascii="Times New Roman" w:eastAsia="Times New Roman" w:hAnsi="Times New Roman" w:cs="Times New Roman"/>
          <w:b/>
          <w:sz w:val="24"/>
          <w:szCs w:val="24"/>
        </w:rPr>
        <w:t>КОНСУЛТАНТА</w:t>
      </w:r>
      <w:r w:rsidRPr="00823836">
        <w:rPr>
          <w:rFonts w:ascii="Times New Roman" w:eastAsia="Times New Roman" w:hAnsi="Times New Roman" w:cs="Times New Roman"/>
          <w:sz w:val="24"/>
          <w:szCs w:val="24"/>
        </w:rPr>
        <w:t xml:space="preserve">(при наличие)  за готовността си да предаде Строежа на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Уведомяването трябва да бъде не по-късно от 5 работни дни преди датата на изтичане на срока за изпълнение на СМР.</w:t>
      </w:r>
    </w:p>
    <w:p w:rsidR="00135C37" w:rsidRPr="00823836" w:rsidRDefault="00135C37" w:rsidP="006C3969">
      <w:pPr>
        <w:tabs>
          <w:tab w:val="left" w:pos="720"/>
          <w:tab w:val="left" w:pos="6750"/>
        </w:tabs>
        <w:spacing w:after="0" w:line="360" w:lineRule="auto"/>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tab/>
        <w:t xml:space="preserve">(2) </w:t>
      </w:r>
      <w:r w:rsidRPr="00823836">
        <w:rPr>
          <w:rFonts w:ascii="Times New Roman" w:eastAsia="Times New Roman" w:hAnsi="Times New Roman" w:cs="Times New Roman"/>
          <w:sz w:val="24"/>
          <w:szCs w:val="24"/>
        </w:rPr>
        <w:t xml:space="preserve">След завършване на Строежа и провеждане на успешни изпитвания и проверки се съставя </w:t>
      </w:r>
      <w:r w:rsidRPr="00823836">
        <w:rPr>
          <w:rFonts w:ascii="Times New Roman" w:eastAsia="Times New Roman" w:hAnsi="Times New Roman" w:cs="Times New Roman"/>
          <w:i/>
          <w:sz w:val="24"/>
          <w:szCs w:val="24"/>
        </w:rPr>
        <w:t>Констативен акт обр. 15 съгласно Наредба № 3 от 31.07.2003 г., съгласно изискванията на чл. 176, ал.1 от ЗУТ за установяване годността за приемане на Строежа/ приемо-предавателния протокол за приемане на обекта</w:t>
      </w:r>
      <w:r w:rsidRPr="00823836">
        <w:rPr>
          <w:rFonts w:ascii="Times New Roman" w:eastAsia="Times New Roman" w:hAnsi="Times New Roman" w:cs="Times New Roman"/>
          <w:sz w:val="24"/>
          <w:szCs w:val="24"/>
        </w:rPr>
        <w:t xml:space="preserve">, с който Строежът се предава от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на </w:t>
      </w:r>
      <w:r w:rsidRPr="00823836">
        <w:rPr>
          <w:rFonts w:ascii="Times New Roman" w:eastAsia="Times New Roman" w:hAnsi="Times New Roman" w:cs="Times New Roman"/>
          <w:b/>
          <w:sz w:val="24"/>
          <w:szCs w:val="24"/>
        </w:rPr>
        <w:t>ВЪЗЛОЖИТЕЛЯ.</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40. (1)</w:t>
      </w:r>
      <w:r w:rsidRPr="00823836">
        <w:rPr>
          <w:rFonts w:ascii="Times New Roman" w:eastAsia="Times New Roman" w:hAnsi="Times New Roman" w:cs="Times New Roman"/>
          <w:sz w:val="24"/>
          <w:szCs w:val="24"/>
        </w:rPr>
        <w:t xml:space="preserve">След изпълнението на Строежа и подписване Констативен акт обр. 15,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е длъжен да изготви екзекутивна документация съгласно изискванията на Закона за устройство на територията, отразяваща несъществените </w:t>
      </w:r>
      <w:r w:rsidRPr="00823836">
        <w:rPr>
          <w:rFonts w:ascii="Times New Roman" w:eastAsia="Times New Roman" w:hAnsi="Times New Roman" w:cs="Times New Roman"/>
          <w:sz w:val="24"/>
          <w:szCs w:val="24"/>
        </w:rPr>
        <w:lastRenderedPageBreak/>
        <w:t>отклонения от съгласувания и одобрен инвестиционен проект, ако такива са налице. Разходите по изготвянето на екзекутивната документация следва да бъдат предвидени в Цената за изпълнение на договора;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(2)Предходната алинея е неприложима ако обекта е без разрешително за строеж.</w:t>
      </w:r>
    </w:p>
    <w:p w:rsidR="00135C37" w:rsidRPr="00823836" w:rsidRDefault="00135C37" w:rsidP="006C3969">
      <w:pPr>
        <w:tabs>
          <w:tab w:val="left" w:pos="720"/>
        </w:tabs>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ab/>
        <w:t xml:space="preserve">Чл. 41 (1) </w:t>
      </w:r>
      <w:r w:rsidRPr="00823836">
        <w:rPr>
          <w:rFonts w:ascii="Times New Roman" w:eastAsia="Times New Roman" w:hAnsi="Times New Roman" w:cs="Times New Roman"/>
          <w:sz w:val="24"/>
          <w:szCs w:val="24"/>
        </w:rPr>
        <w:t xml:space="preserve">Ако </w:t>
      </w:r>
      <w:r w:rsidRPr="00823836">
        <w:rPr>
          <w:rFonts w:ascii="Times New Roman" w:eastAsia="Times New Roman" w:hAnsi="Times New Roman" w:cs="Times New Roman"/>
          <w:i/>
          <w:sz w:val="24"/>
          <w:szCs w:val="24"/>
        </w:rPr>
        <w:t>приемателната комисия/Възложителя</w:t>
      </w:r>
      <w:r w:rsidRPr="00823836">
        <w:rPr>
          <w:rFonts w:ascii="Times New Roman" w:eastAsia="Times New Roman" w:hAnsi="Times New Roman" w:cs="Times New Roman"/>
          <w:sz w:val="24"/>
          <w:szCs w:val="24"/>
        </w:rPr>
        <w:t xml:space="preserve"> установи  неизпълнени, частично</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sz w:val="24"/>
          <w:szCs w:val="24"/>
        </w:rPr>
        <w:t>изпълнени строително-монтажни работи или други</w:t>
      </w:r>
      <w:r w:rsidRPr="00823836">
        <w:rPr>
          <w:rFonts w:ascii="Times New Roman" w:eastAsia="Times New Roman" w:hAnsi="Times New Roman" w:cs="Times New Roman"/>
          <w:b/>
          <w:sz w:val="24"/>
          <w:szCs w:val="24"/>
        </w:rPr>
        <w:t xml:space="preserve"> ВЪЗЛОЖИТЕЛЯТ </w:t>
      </w:r>
      <w:r w:rsidRPr="00823836">
        <w:rPr>
          <w:rFonts w:ascii="Times New Roman" w:eastAsia="Times New Roman" w:hAnsi="Times New Roman" w:cs="Times New Roman"/>
          <w:sz w:val="24"/>
          <w:szCs w:val="24"/>
        </w:rPr>
        <w:t>издава предписание за работите, количествата и срока за изпълнението им под формата на „</w:t>
      </w:r>
      <w:r w:rsidRPr="00823836">
        <w:rPr>
          <w:rFonts w:ascii="Times New Roman" w:eastAsia="Times New Roman" w:hAnsi="Times New Roman" w:cs="Times New Roman"/>
          <w:b/>
          <w:sz w:val="24"/>
          <w:szCs w:val="24"/>
        </w:rPr>
        <w:t>Протокол за неизпълнени или частично изпълнени строително-монтажни работи</w:t>
      </w:r>
      <w:r w:rsidRPr="00823836">
        <w:rPr>
          <w:rFonts w:ascii="Times New Roman" w:eastAsia="Times New Roman" w:hAnsi="Times New Roman" w:cs="Times New Roman"/>
          <w:sz w:val="24"/>
          <w:szCs w:val="24"/>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 (2)</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в определения му срок да изпълни предписаните работи. Строителят е длъжен да отстрани всички забележки написани в </w:t>
      </w:r>
      <w:r w:rsidRPr="00823836">
        <w:rPr>
          <w:rFonts w:ascii="Times New Roman" w:eastAsia="Times New Roman" w:hAnsi="Times New Roman" w:cs="Times New Roman"/>
          <w:i/>
          <w:sz w:val="24"/>
          <w:szCs w:val="24"/>
        </w:rPr>
        <w:t>Констативен акт обр. 15/протокола</w:t>
      </w:r>
      <w:r w:rsidRPr="00823836">
        <w:rPr>
          <w:rFonts w:ascii="Times New Roman" w:eastAsia="Times New Roman" w:hAnsi="Times New Roman" w:cs="Times New Roman"/>
          <w:sz w:val="24"/>
          <w:szCs w:val="24"/>
        </w:rPr>
        <w:t xml:space="preserve">.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(3)</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след изпълнение на предписаните работи, уведомява писмено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и </w:t>
      </w:r>
      <w:r w:rsidRPr="00823836">
        <w:rPr>
          <w:rFonts w:ascii="Times New Roman" w:eastAsia="Times New Roman" w:hAnsi="Times New Roman" w:cs="Times New Roman"/>
          <w:b/>
          <w:sz w:val="24"/>
          <w:szCs w:val="24"/>
        </w:rPr>
        <w:t>КОНСУЛТАНТА</w:t>
      </w:r>
      <w:r w:rsidRPr="00823836">
        <w:rPr>
          <w:rFonts w:ascii="Times New Roman" w:eastAsia="Times New Roman" w:hAnsi="Times New Roman" w:cs="Times New Roman"/>
          <w:sz w:val="24"/>
          <w:szCs w:val="24"/>
        </w:rPr>
        <w:t>(при наличие)  за готовността си за предаване на работите.</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42.</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да постави на Строежа информационни табели, съдържащи пълна информация за изпълняваните </w:t>
      </w:r>
      <w:r w:rsidRPr="00823836">
        <w:rPr>
          <w:rFonts w:ascii="Times New Roman" w:eastAsia="Times New Roman" w:hAnsi="Times New Roman" w:cs="Times New Roman"/>
          <w:sz w:val="24"/>
          <w:szCs w:val="24"/>
          <w:lang w:val="ru-RU"/>
        </w:rPr>
        <w:t>СМР</w:t>
      </w:r>
      <w:r w:rsidRPr="00823836">
        <w:rPr>
          <w:rFonts w:ascii="Times New Roman" w:eastAsia="Times New Roman" w:hAnsi="Times New Roman" w:cs="Times New Roman"/>
          <w:sz w:val="24"/>
          <w:szCs w:val="24"/>
        </w:rPr>
        <w:t xml:space="preserve">, в съответствие с чл. 157, ал. 5 от ЗУТ. </w:t>
      </w:r>
    </w:p>
    <w:p w:rsidR="00135C37"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43.</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в Гаранционните срокове да отстранява всички проявени Дефекти в изпълнените СМР на обекта, вкл. съоръжения, за поддържане на качеството и непрекъснатата му експлоатация в съответствие с Проектната документация.</w:t>
      </w:r>
    </w:p>
    <w:p w:rsidR="00C0306E" w:rsidRPr="00823836" w:rsidRDefault="00C0306E" w:rsidP="006C3969">
      <w:pPr>
        <w:spacing w:after="0" w:line="360" w:lineRule="auto"/>
        <w:ind w:firstLine="708"/>
        <w:jc w:val="both"/>
        <w:rPr>
          <w:rFonts w:ascii="Times New Roman" w:eastAsia="Times New Roman" w:hAnsi="Times New Roman" w:cs="Times New Roman"/>
          <w:sz w:val="24"/>
          <w:szCs w:val="24"/>
        </w:rPr>
      </w:pPr>
    </w:p>
    <w:p w:rsidR="00135C37" w:rsidRPr="00823836" w:rsidRDefault="00135C37" w:rsidP="006C3969">
      <w:pPr>
        <w:keepNext/>
        <w:spacing w:before="240" w:after="60" w:line="360" w:lineRule="auto"/>
        <w:ind w:firstLine="708"/>
        <w:jc w:val="both"/>
        <w:outlineLvl w:val="0"/>
        <w:rPr>
          <w:rFonts w:ascii="Times New Roman" w:eastAsia="Times New Roman" w:hAnsi="Times New Roman" w:cs="Times New Roman"/>
          <w:b/>
          <w:caps/>
          <w:kern w:val="32"/>
          <w:sz w:val="24"/>
          <w:szCs w:val="24"/>
        </w:rPr>
      </w:pPr>
      <w:bookmarkStart w:id="2" w:name="_Toc220843971"/>
      <w:r w:rsidRPr="00823836">
        <w:rPr>
          <w:rFonts w:ascii="Times New Roman" w:eastAsia="Times New Roman" w:hAnsi="Times New Roman" w:cs="Times New Roman"/>
          <w:b/>
          <w:caps/>
          <w:kern w:val="32"/>
          <w:sz w:val="24"/>
          <w:szCs w:val="24"/>
          <w:lang w:val="en-US"/>
        </w:rPr>
        <w:t>VI</w:t>
      </w:r>
      <w:r w:rsidRPr="00823836">
        <w:rPr>
          <w:rFonts w:ascii="Times New Roman" w:eastAsia="Times New Roman" w:hAnsi="Times New Roman" w:cs="Times New Roman"/>
          <w:b/>
          <w:caps/>
          <w:kern w:val="32"/>
          <w:sz w:val="24"/>
          <w:szCs w:val="24"/>
        </w:rPr>
        <w:t>. ПЛАН ЗА ОСИГУРЯВАНЕ НА ОБЩЕСТВЕНА ИНФОРМАЦИЯ</w:t>
      </w:r>
      <w:bookmarkEnd w:id="2"/>
    </w:p>
    <w:p w:rsidR="00135C37" w:rsidRPr="00823836" w:rsidRDefault="00135C37" w:rsidP="006C3969">
      <w:pPr>
        <w:spacing w:after="0" w:line="360" w:lineRule="auto"/>
        <w:jc w:val="both"/>
        <w:rPr>
          <w:rFonts w:ascii="Times New Roman" w:eastAsia="Times New Roman" w:hAnsi="Times New Roman" w:cs="Times New Roman"/>
          <w:sz w:val="24"/>
          <w:szCs w:val="24"/>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44.</w:t>
      </w:r>
      <w:r w:rsidRPr="00823836">
        <w:rPr>
          <w:rFonts w:ascii="Times New Roman" w:eastAsia="Times New Roman" w:hAnsi="Times New Roman" w:cs="Times New Roman"/>
          <w:sz w:val="24"/>
          <w:szCs w:val="24"/>
        </w:rPr>
        <w:t xml:space="preserve"> В 1-месечен срок, считано от датата на съответното възлагане,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да представи на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за одобрение правила за допускане до Строителната площадка на представители на средствата за масово осведомяване.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45.</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да съгласува предварително с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подготовката и организацията на публични събития, съобщенията до средствата за масова информация във връзка със Строежа, информационните материали и др., които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планира да разпространява и използва. </w:t>
      </w:r>
    </w:p>
    <w:p w:rsidR="00135C37" w:rsidRPr="00823836" w:rsidRDefault="00135C37" w:rsidP="006C3969">
      <w:pPr>
        <w:spacing w:after="0" w:line="360" w:lineRule="auto"/>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lastRenderedPageBreak/>
        <w:t>Чл.44 и чл.45 са приложими само за обекти с разрешително за строеж.</w:t>
      </w:r>
    </w:p>
    <w:p w:rsidR="00135C37" w:rsidRPr="00823836" w:rsidRDefault="00135C37" w:rsidP="006C3969">
      <w:pPr>
        <w:keepNext/>
        <w:spacing w:before="240" w:after="60" w:line="360" w:lineRule="auto"/>
        <w:jc w:val="both"/>
        <w:outlineLvl w:val="0"/>
        <w:rPr>
          <w:rFonts w:ascii="Times New Roman" w:eastAsia="Times New Roman" w:hAnsi="Times New Roman" w:cs="Times New Roman"/>
          <w:b/>
          <w:bCs/>
          <w:kern w:val="32"/>
          <w:sz w:val="24"/>
          <w:szCs w:val="24"/>
        </w:rPr>
      </w:pPr>
      <w:r w:rsidRPr="00823836">
        <w:rPr>
          <w:rFonts w:ascii="Times New Roman" w:eastAsia="Times New Roman" w:hAnsi="Times New Roman" w:cs="Times New Roman"/>
          <w:b/>
          <w:caps/>
          <w:kern w:val="32"/>
          <w:sz w:val="24"/>
          <w:szCs w:val="24"/>
        </w:rPr>
        <w:t xml:space="preserve"> </w:t>
      </w:r>
      <w:bookmarkStart w:id="3" w:name="_Toc220843972"/>
      <w:r w:rsidRPr="00823836">
        <w:rPr>
          <w:rFonts w:ascii="Times New Roman" w:eastAsia="Times New Roman" w:hAnsi="Times New Roman" w:cs="Times New Roman"/>
          <w:b/>
          <w:caps/>
          <w:kern w:val="32"/>
          <w:sz w:val="24"/>
          <w:szCs w:val="24"/>
        </w:rPr>
        <w:tab/>
      </w:r>
      <w:r w:rsidRPr="00823836">
        <w:rPr>
          <w:rFonts w:ascii="Times New Roman" w:eastAsia="Times New Roman" w:hAnsi="Times New Roman" w:cs="Times New Roman"/>
          <w:b/>
          <w:caps/>
          <w:kern w:val="32"/>
          <w:sz w:val="24"/>
          <w:szCs w:val="24"/>
          <w:lang w:val="en-US"/>
        </w:rPr>
        <w:t>V</w:t>
      </w:r>
      <w:r w:rsidRPr="00823836">
        <w:rPr>
          <w:rFonts w:ascii="Times New Roman" w:eastAsia="Times New Roman" w:hAnsi="Times New Roman" w:cs="Times New Roman"/>
          <w:b/>
          <w:caps/>
          <w:kern w:val="32"/>
          <w:sz w:val="24"/>
          <w:szCs w:val="24"/>
        </w:rPr>
        <w:t>ІІ. ГАРАНЦИЯ ЗА ИЗПЪЛНЕНИЕ НА ДОГОВОРА.</w:t>
      </w:r>
      <w:bookmarkEnd w:id="3"/>
    </w:p>
    <w:p w:rsidR="00135C37" w:rsidRPr="00823836" w:rsidRDefault="00135C37" w:rsidP="006C3969">
      <w:pPr>
        <w:spacing w:after="0" w:line="360" w:lineRule="auto"/>
        <w:jc w:val="both"/>
        <w:rPr>
          <w:rFonts w:ascii="Times New Roman" w:eastAsia="Times New Roman" w:hAnsi="Times New Roman" w:cs="Times New Roman"/>
          <w:sz w:val="24"/>
          <w:szCs w:val="24"/>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46. (1) </w:t>
      </w:r>
      <w:r w:rsidRPr="00823836">
        <w:rPr>
          <w:rFonts w:ascii="Times New Roman" w:eastAsia="Times New Roman" w:hAnsi="Times New Roman" w:cs="Times New Roman"/>
          <w:sz w:val="24"/>
          <w:szCs w:val="24"/>
        </w:rPr>
        <w:t xml:space="preserve">При подписване на този Договор, като гаранция за точното изпълнение на задълженията по Договора,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представя на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в оригинал Гаранция за изпълнение на договора.</w:t>
      </w:r>
    </w:p>
    <w:p w:rsidR="00135C37" w:rsidRPr="00823836" w:rsidRDefault="00135C37" w:rsidP="006C3969">
      <w:pPr>
        <w:spacing w:after="0" w:line="360" w:lineRule="auto"/>
        <w:ind w:firstLine="851"/>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Разходите по обслужването на Гаранцията за изпълнение на договора се поемат от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w:t>
      </w:r>
    </w:p>
    <w:p w:rsidR="00E73507" w:rsidRPr="00391F30" w:rsidRDefault="00135C37" w:rsidP="00E73507">
      <w:pPr>
        <w:spacing w:line="360" w:lineRule="auto"/>
        <w:ind w:firstLine="851"/>
        <w:jc w:val="both"/>
        <w:rPr>
          <w:rFonts w:ascii="Times New Roman" w:eastAsia="Times New Roman" w:hAnsi="Times New Roman" w:cs="Times New Roman"/>
          <w:bCs/>
          <w:sz w:val="24"/>
          <w:szCs w:val="24"/>
        </w:rPr>
      </w:pPr>
      <w:r w:rsidRPr="00823836">
        <w:rPr>
          <w:rFonts w:ascii="Times New Roman" w:eastAsia="Times New Roman" w:hAnsi="Times New Roman" w:cs="Times New Roman"/>
          <w:b/>
          <w:sz w:val="24"/>
          <w:szCs w:val="24"/>
        </w:rPr>
        <w:t>(3)</w:t>
      </w:r>
      <w:r w:rsidRPr="00823836">
        <w:rPr>
          <w:rFonts w:ascii="Times New Roman" w:eastAsia="Times New Roman" w:hAnsi="Times New Roman" w:cs="Times New Roman"/>
          <w:sz w:val="24"/>
          <w:szCs w:val="24"/>
        </w:rPr>
        <w:t xml:space="preserve"> Гаранцията за изпълнение на договора е в размер на ............</w:t>
      </w:r>
      <w:r w:rsidR="00A86ED9">
        <w:rPr>
          <w:rFonts w:ascii="Times New Roman" w:eastAsia="Times New Roman" w:hAnsi="Times New Roman" w:cs="Times New Roman"/>
          <w:sz w:val="24"/>
          <w:szCs w:val="24"/>
          <w:lang w:val="ru-RU"/>
        </w:rPr>
        <w:t xml:space="preserve"> лева</w:t>
      </w:r>
      <w:r w:rsidRPr="00823836">
        <w:rPr>
          <w:rFonts w:ascii="Times New Roman" w:eastAsia="Times New Roman" w:hAnsi="Times New Roman" w:cs="Times New Roman"/>
          <w:sz w:val="24"/>
          <w:szCs w:val="24"/>
        </w:rPr>
        <w:t xml:space="preserve">, представляващи </w:t>
      </w:r>
      <w:r w:rsidR="00F05BF1" w:rsidRPr="00823836">
        <w:rPr>
          <w:rFonts w:ascii="Times New Roman" w:eastAsia="Times New Roman" w:hAnsi="Times New Roman" w:cs="Times New Roman"/>
          <w:sz w:val="24"/>
          <w:szCs w:val="24"/>
        </w:rPr>
        <w:t>2</w:t>
      </w:r>
      <w:r w:rsidR="00E73507">
        <w:rPr>
          <w:rFonts w:ascii="Times New Roman" w:eastAsia="Times New Roman" w:hAnsi="Times New Roman" w:cs="Times New Roman"/>
          <w:sz w:val="24"/>
          <w:szCs w:val="24"/>
        </w:rPr>
        <w:t xml:space="preserve"> </w:t>
      </w:r>
      <w:r w:rsidRPr="00823836">
        <w:rPr>
          <w:rFonts w:ascii="Times New Roman" w:eastAsia="Times New Roman" w:hAnsi="Times New Roman" w:cs="Times New Roman"/>
          <w:sz w:val="24"/>
          <w:szCs w:val="24"/>
        </w:rPr>
        <w:t>(</w:t>
      </w:r>
      <w:r w:rsidR="00F05BF1" w:rsidRPr="00823836">
        <w:rPr>
          <w:rFonts w:ascii="Times New Roman" w:eastAsia="Times New Roman" w:hAnsi="Times New Roman" w:cs="Times New Roman"/>
          <w:sz w:val="24"/>
          <w:szCs w:val="24"/>
        </w:rPr>
        <w:t>две</w:t>
      </w:r>
      <w:r w:rsidRPr="00823836">
        <w:rPr>
          <w:rFonts w:ascii="Times New Roman" w:eastAsia="Times New Roman" w:hAnsi="Times New Roman" w:cs="Times New Roman"/>
          <w:sz w:val="24"/>
          <w:szCs w:val="24"/>
        </w:rPr>
        <w:t xml:space="preserve">) на сто от Цената за изпълнение на договора без ДДС, </w:t>
      </w:r>
      <w:r w:rsidR="00E73507" w:rsidRPr="005974B5">
        <w:rPr>
          <w:rFonts w:ascii="Times New Roman" w:eastAsia="Times New Roman" w:hAnsi="Times New Roman" w:cs="Times New Roman"/>
          <w:sz w:val="24"/>
          <w:szCs w:val="24"/>
        </w:rPr>
        <w:t>представена под формата на парична сума (депозит) или безусловн</w:t>
      </w:r>
      <w:r w:rsidR="00E73507">
        <w:rPr>
          <w:rFonts w:ascii="Times New Roman" w:eastAsia="Times New Roman" w:hAnsi="Times New Roman" w:cs="Times New Roman"/>
          <w:sz w:val="24"/>
          <w:szCs w:val="24"/>
        </w:rPr>
        <w:t xml:space="preserve">а и неотменима банкова гаранция </w:t>
      </w:r>
      <w:r w:rsidR="00E73507" w:rsidRPr="00391F30">
        <w:rPr>
          <w:rFonts w:ascii="Times New Roman" w:eastAsia="Times New Roman" w:hAnsi="Times New Roman" w:cs="Times New Roman"/>
          <w:sz w:val="24"/>
          <w:szCs w:val="24"/>
        </w:rPr>
        <w:t>или</w:t>
      </w:r>
      <w:r w:rsidR="00E73507" w:rsidRPr="00391F30">
        <w:rPr>
          <w:rFonts w:ascii="Times New Roman" w:eastAsia="Times New Roman" w:hAnsi="Times New Roman" w:cs="Times New Roman"/>
          <w:bCs/>
          <w:sz w:val="24"/>
          <w:szCs w:val="24"/>
          <w:lang w:eastAsia="bg-BG"/>
        </w:rPr>
        <w:t xml:space="preserve"> </w:t>
      </w:r>
      <w:r w:rsidR="00E73507" w:rsidRPr="00391F30">
        <w:rPr>
          <w:rFonts w:ascii="Times New Roman" w:eastAsia="Times New Roman" w:hAnsi="Times New Roman" w:cs="Times New Roman"/>
          <w:bCs/>
          <w:sz w:val="24"/>
          <w:szCs w:val="24"/>
        </w:rPr>
        <w:t>застраховка, която обезпечава изпълнението чрез покритие на отговорността на изпълнителя.</w:t>
      </w:r>
    </w:p>
    <w:p w:rsidR="00135C37" w:rsidRPr="00823836" w:rsidRDefault="00135C37" w:rsidP="006C3969">
      <w:pPr>
        <w:spacing w:after="0" w:line="360" w:lineRule="auto"/>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t>Първи вариант</w:t>
      </w:r>
      <w:r w:rsidRPr="00823836">
        <w:rPr>
          <w:rFonts w:ascii="Times New Roman" w:eastAsia="Times New Roman" w:hAnsi="Times New Roman" w:cs="Times New Roman"/>
          <w:b/>
          <w:sz w:val="24"/>
          <w:szCs w:val="24"/>
          <w:vertAlign w:val="superscript"/>
        </w:rPr>
        <w:footnoteReference w:id="1"/>
      </w:r>
      <w:r w:rsidRPr="00823836">
        <w:rPr>
          <w:rFonts w:ascii="Times New Roman" w:eastAsia="Times New Roman" w:hAnsi="Times New Roman" w:cs="Times New Roman"/>
          <w:b/>
          <w:sz w:val="24"/>
          <w:szCs w:val="24"/>
        </w:rPr>
        <w:t xml:space="preserve">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47. (1)</w:t>
      </w:r>
      <w:r w:rsidRPr="00823836">
        <w:rPr>
          <w:rFonts w:ascii="Times New Roman" w:eastAsia="Times New Roman" w:hAnsi="Times New Roman" w:cs="Times New Roman"/>
          <w:sz w:val="24"/>
          <w:szCs w:val="24"/>
        </w:rPr>
        <w:t xml:space="preserve"> Гаранцията за изпълнение на договора е под формата на парична сума (депозит), преведена по Набирателната сметка на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w:t>
      </w:r>
    </w:p>
    <w:p w:rsidR="00135C37" w:rsidRPr="00823836" w:rsidRDefault="00135C37" w:rsidP="006C3969">
      <w:pPr>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ВЪЗЛОЖИТЕЛЯТ</w:t>
      </w:r>
      <w:r w:rsidRPr="00823836">
        <w:rPr>
          <w:rFonts w:ascii="Times New Roman" w:eastAsia="Times New Roman" w:hAnsi="Times New Roman" w:cs="Times New Roman"/>
          <w:sz w:val="24"/>
          <w:szCs w:val="24"/>
        </w:rPr>
        <w:t xml:space="preserve"> се задължава да възстанови на </w:t>
      </w:r>
      <w:r w:rsidRPr="00823836">
        <w:rPr>
          <w:rFonts w:ascii="Times New Roman" w:eastAsia="Times New Roman" w:hAnsi="Times New Roman" w:cs="Times New Roman"/>
          <w:b/>
          <w:sz w:val="24"/>
          <w:szCs w:val="24"/>
        </w:rPr>
        <w:t xml:space="preserve">ИЗПЪЛНИТЕЛЯ </w:t>
      </w:r>
      <w:r w:rsidRPr="00823836">
        <w:rPr>
          <w:rFonts w:ascii="Times New Roman" w:eastAsia="Times New Roman" w:hAnsi="Times New Roman" w:cs="Times New Roman"/>
          <w:sz w:val="24"/>
          <w:szCs w:val="24"/>
        </w:rPr>
        <w:t>сумата на гаранцията в едномесечен срок след изтичане на договора</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708"/>
        <w:jc w:val="both"/>
        <w:rPr>
          <w:rFonts w:ascii="Times New Roman" w:eastAsia="Times New Roman" w:hAnsi="Times New Roman" w:cs="Times New Roman"/>
          <w:b/>
          <w:sz w:val="24"/>
          <w:szCs w:val="24"/>
        </w:rPr>
      </w:pPr>
      <w:r w:rsidRPr="00823836">
        <w:rPr>
          <w:rFonts w:ascii="Times New Roman" w:eastAsia="Times New Roman" w:hAnsi="Times New Roman" w:cs="Times New Roman"/>
          <w:sz w:val="24"/>
          <w:szCs w:val="24"/>
          <w:lang w:eastAsia="bg-BG"/>
        </w:rPr>
        <w:t xml:space="preserve"> </w:t>
      </w:r>
      <w:r w:rsidR="000D481E">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sz w:val="24"/>
          <w:szCs w:val="24"/>
        </w:rPr>
        <w:t xml:space="preserve"> (3)</w:t>
      </w:r>
      <w:r w:rsidRPr="00823836">
        <w:rPr>
          <w:rFonts w:ascii="Times New Roman" w:eastAsia="Times New Roman" w:hAnsi="Times New Roman" w:cs="Times New Roman"/>
          <w:sz w:val="24"/>
          <w:szCs w:val="24"/>
        </w:rPr>
        <w:t xml:space="preserve"> Гаранцията за изпълнение на договора ще бъде възстановена по сметка, посочена от </w:t>
      </w:r>
      <w:r w:rsidRPr="00823836">
        <w:rPr>
          <w:rFonts w:ascii="Times New Roman" w:eastAsia="Times New Roman" w:hAnsi="Times New Roman" w:cs="Times New Roman"/>
          <w:b/>
          <w:sz w:val="24"/>
          <w:szCs w:val="24"/>
        </w:rPr>
        <w:t>ИЗПЪЛНИТЕЛЯ.</w:t>
      </w:r>
    </w:p>
    <w:p w:rsidR="00135C37" w:rsidRPr="00823836" w:rsidRDefault="00135C37" w:rsidP="006C3969">
      <w:pPr>
        <w:tabs>
          <w:tab w:val="left" w:pos="142"/>
          <w:tab w:val="num" w:pos="900"/>
        </w:tabs>
        <w:spacing w:after="0" w:line="360" w:lineRule="auto"/>
        <w:jc w:val="both"/>
        <w:rPr>
          <w:rFonts w:ascii="Times New Roman" w:eastAsia="Calibri" w:hAnsi="Times New Roman" w:cs="Times New Roman"/>
          <w:b/>
          <w:sz w:val="24"/>
          <w:szCs w:val="24"/>
          <w:lang w:val="ru-RU" w:eastAsia="bg-BG"/>
        </w:rPr>
      </w:pPr>
      <w:r w:rsidRPr="00823836">
        <w:rPr>
          <w:rFonts w:ascii="Times New Roman" w:eastAsia="Calibri" w:hAnsi="Times New Roman" w:cs="Times New Roman"/>
          <w:b/>
          <w:sz w:val="24"/>
          <w:szCs w:val="24"/>
          <w:lang w:val="ru-RU" w:eastAsia="bg-BG"/>
        </w:rPr>
        <w:tab/>
      </w:r>
      <w:r w:rsidRPr="00823836">
        <w:rPr>
          <w:rFonts w:ascii="Times New Roman" w:eastAsia="Calibri" w:hAnsi="Times New Roman" w:cs="Times New Roman"/>
          <w:b/>
          <w:sz w:val="24"/>
          <w:szCs w:val="24"/>
          <w:lang w:val="ru-RU" w:eastAsia="bg-BG"/>
        </w:rPr>
        <w:tab/>
        <w:t>(4)</w:t>
      </w:r>
      <w:r w:rsidR="000D481E">
        <w:rPr>
          <w:rFonts w:ascii="Times New Roman" w:eastAsia="Calibri" w:hAnsi="Times New Roman" w:cs="Times New Roman"/>
          <w:b/>
          <w:sz w:val="24"/>
          <w:szCs w:val="24"/>
          <w:lang w:val="ru-RU" w:eastAsia="bg-BG"/>
        </w:rPr>
        <w:t xml:space="preserve"> </w:t>
      </w:r>
      <w:r w:rsidRPr="00823836">
        <w:rPr>
          <w:rFonts w:ascii="Times New Roman" w:eastAsia="Calibri" w:hAnsi="Times New Roman" w:cs="Times New Roman"/>
          <w:b/>
          <w:sz w:val="24"/>
          <w:szCs w:val="24"/>
          <w:lang w:val="ru-RU" w:eastAsia="bg-BG"/>
        </w:rPr>
        <w:t>На основание чл.111, ал.10 от ЗОП частта от гаранцията обезпечаваща изпълнението на обекти с разрешително за строеж ще бъде освободена в 30-дневен срок след въвеждане в експоатация на съответния обект.</w:t>
      </w:r>
    </w:p>
    <w:p w:rsidR="00135C37" w:rsidRPr="00823836" w:rsidRDefault="00135C37" w:rsidP="006C3969">
      <w:pPr>
        <w:spacing w:after="0" w:line="360" w:lineRule="auto"/>
        <w:jc w:val="both"/>
        <w:rPr>
          <w:rFonts w:ascii="Times New Roman" w:eastAsia="Times New Roman" w:hAnsi="Times New Roman" w:cs="Times New Roman"/>
          <w:sz w:val="24"/>
          <w:szCs w:val="24"/>
        </w:rPr>
      </w:pPr>
    </w:p>
    <w:p w:rsidR="00135C37" w:rsidRPr="00823836" w:rsidRDefault="00135C37" w:rsidP="006C3969">
      <w:pPr>
        <w:spacing w:after="0" w:line="360" w:lineRule="auto"/>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t xml:space="preserve">Втори вариант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47. (1) </w:t>
      </w:r>
      <w:r w:rsidRPr="00823836">
        <w:rPr>
          <w:rFonts w:ascii="Times New Roman" w:eastAsia="Times New Roman" w:hAnsi="Times New Roman" w:cs="Times New Roman"/>
          <w:sz w:val="24"/>
          <w:szCs w:val="24"/>
        </w:rPr>
        <w:t xml:space="preserve">Гаранцията за изпълнение на Договора е под формата на банкова гаранция,  съгласувана с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преди подписването на този Договор.</w:t>
      </w:r>
    </w:p>
    <w:p w:rsidR="00135C37" w:rsidRPr="00823836" w:rsidRDefault="00135C37" w:rsidP="006C3969">
      <w:pPr>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Срокът на валидност на банковата гаранция по ал. 1 е</w:t>
      </w:r>
      <w:r w:rsidRPr="00823836">
        <w:rPr>
          <w:rFonts w:ascii="Times New Roman" w:eastAsia="Times New Roman" w:hAnsi="Times New Roman" w:cs="Times New Roman"/>
          <w:sz w:val="24"/>
          <w:szCs w:val="24"/>
          <w:lang w:eastAsia="bg-BG"/>
        </w:rPr>
        <w:t xml:space="preserve"> 30 дни след изтичане срока на договора</w:t>
      </w:r>
    </w:p>
    <w:p w:rsidR="00135C37" w:rsidRPr="00823836" w:rsidRDefault="00135C37" w:rsidP="006C3969">
      <w:pPr>
        <w:spacing w:after="0" w:line="360" w:lineRule="auto"/>
        <w:jc w:val="both"/>
        <w:rPr>
          <w:rFonts w:ascii="Times New Roman" w:eastAsia="Times New Roman" w:hAnsi="Times New Roman" w:cs="Times New Roman"/>
          <w:sz w:val="24"/>
          <w:szCs w:val="24"/>
          <w:lang w:eastAsia="bg-BG"/>
        </w:rPr>
      </w:pPr>
      <w:r w:rsidRPr="00416483">
        <w:rPr>
          <w:rFonts w:ascii="Times New Roman" w:eastAsia="Times New Roman" w:hAnsi="Times New Roman" w:cs="Times New Roman"/>
          <w:b/>
          <w:sz w:val="24"/>
          <w:szCs w:val="24"/>
        </w:rPr>
        <w:lastRenderedPageBreak/>
        <w:t>(3)</w:t>
      </w:r>
      <w:r w:rsidRPr="00823836">
        <w:rPr>
          <w:rFonts w:ascii="Times New Roman" w:eastAsia="Times New Roman" w:hAnsi="Times New Roman" w:cs="Times New Roman"/>
          <w:b/>
          <w:sz w:val="24"/>
          <w:szCs w:val="24"/>
        </w:rPr>
        <w:t xml:space="preserve"> ВЪЗЛОЖИТЕЛЯТ</w:t>
      </w:r>
      <w:r w:rsidR="00416483">
        <w:rPr>
          <w:rFonts w:ascii="Times New Roman" w:eastAsia="Times New Roman" w:hAnsi="Times New Roman" w:cs="Times New Roman"/>
          <w:sz w:val="24"/>
          <w:szCs w:val="24"/>
        </w:rPr>
        <w:t xml:space="preserve"> освобождава банковата гаранция</w:t>
      </w:r>
      <w:r w:rsidRPr="00823836">
        <w:rPr>
          <w:rFonts w:ascii="Times New Roman" w:eastAsia="Times New Roman" w:hAnsi="Times New Roman" w:cs="Times New Roman"/>
          <w:sz w:val="24"/>
          <w:szCs w:val="24"/>
        </w:rPr>
        <w:t xml:space="preserve"> в едномесечен срок след изтичане на договора</w:t>
      </w:r>
      <w:r w:rsidRPr="00823836">
        <w:rPr>
          <w:rFonts w:ascii="Times New Roman" w:eastAsia="Times New Roman" w:hAnsi="Times New Roman" w:cs="Times New Roman"/>
          <w:sz w:val="24"/>
          <w:szCs w:val="24"/>
          <w:lang w:eastAsia="bg-BG"/>
        </w:rPr>
        <w:t>.</w:t>
      </w:r>
    </w:p>
    <w:p w:rsidR="00135C37" w:rsidRPr="00823836" w:rsidRDefault="00135C37" w:rsidP="006C3969">
      <w:pPr>
        <w:tabs>
          <w:tab w:val="left" w:pos="142"/>
          <w:tab w:val="num" w:pos="900"/>
        </w:tabs>
        <w:spacing w:after="0" w:line="360" w:lineRule="auto"/>
        <w:jc w:val="both"/>
        <w:rPr>
          <w:rFonts w:ascii="Times New Roman" w:eastAsia="Calibri" w:hAnsi="Times New Roman" w:cs="Times New Roman"/>
          <w:b/>
          <w:sz w:val="24"/>
          <w:szCs w:val="24"/>
          <w:lang w:val="ru-RU" w:eastAsia="bg-BG"/>
        </w:rPr>
      </w:pPr>
      <w:r w:rsidRPr="00823836">
        <w:rPr>
          <w:rFonts w:ascii="Times New Roman" w:eastAsia="Calibri" w:hAnsi="Times New Roman" w:cs="Times New Roman"/>
          <w:b/>
          <w:sz w:val="24"/>
          <w:szCs w:val="24"/>
          <w:lang w:val="ru-RU" w:eastAsia="bg-BG"/>
        </w:rPr>
        <w:t>(4)</w:t>
      </w:r>
      <w:r w:rsidR="00416483">
        <w:rPr>
          <w:rFonts w:ascii="Times New Roman" w:eastAsia="Calibri" w:hAnsi="Times New Roman" w:cs="Times New Roman"/>
          <w:b/>
          <w:sz w:val="24"/>
          <w:szCs w:val="24"/>
          <w:lang w:val="ru-RU" w:eastAsia="bg-BG"/>
        </w:rPr>
        <w:t xml:space="preserve"> </w:t>
      </w:r>
      <w:r w:rsidRPr="00823836">
        <w:rPr>
          <w:rFonts w:ascii="Times New Roman" w:eastAsia="Calibri" w:hAnsi="Times New Roman" w:cs="Times New Roman"/>
          <w:b/>
          <w:sz w:val="24"/>
          <w:szCs w:val="24"/>
          <w:lang w:val="ru-RU" w:eastAsia="bg-BG"/>
        </w:rPr>
        <w:t>На основание чл.111, ал.10 от ЗОП частта от гаранцията обезпечаваща изпълнението на обекти с разрешително за строеж ще бъде освободена в 30-дневен срок след въвеждане в експоатация на съответния обект.</w:t>
      </w:r>
    </w:p>
    <w:p w:rsidR="00C0306E" w:rsidRDefault="00C0306E" w:rsidP="00416483">
      <w:pPr>
        <w:spacing w:after="0" w:line="360" w:lineRule="auto"/>
        <w:jc w:val="both"/>
        <w:rPr>
          <w:rFonts w:ascii="Times New Roman" w:eastAsia="Times New Roman" w:hAnsi="Times New Roman" w:cs="Times New Roman"/>
          <w:b/>
          <w:sz w:val="24"/>
          <w:szCs w:val="24"/>
        </w:rPr>
      </w:pPr>
    </w:p>
    <w:p w:rsidR="00416483" w:rsidRPr="005974B5" w:rsidRDefault="00416483" w:rsidP="00416483">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Трети</w:t>
      </w:r>
      <w:r w:rsidRPr="005974B5">
        <w:rPr>
          <w:rFonts w:ascii="Times New Roman" w:eastAsia="Times New Roman" w:hAnsi="Times New Roman" w:cs="Times New Roman"/>
          <w:b/>
          <w:sz w:val="24"/>
          <w:szCs w:val="24"/>
        </w:rPr>
        <w:t xml:space="preserve"> вариант </w:t>
      </w:r>
    </w:p>
    <w:p w:rsidR="00416483" w:rsidRPr="005974B5" w:rsidRDefault="00416483" w:rsidP="00416483">
      <w:pPr>
        <w:spacing w:after="0" w:line="360" w:lineRule="auto"/>
        <w:ind w:firstLine="708"/>
        <w:jc w:val="both"/>
        <w:rPr>
          <w:rFonts w:ascii="Times New Roman" w:eastAsia="Times New Roman" w:hAnsi="Times New Roman" w:cs="Times New Roman"/>
          <w:sz w:val="24"/>
          <w:szCs w:val="24"/>
        </w:rPr>
      </w:pPr>
      <w:r w:rsidRPr="005974B5">
        <w:rPr>
          <w:rFonts w:ascii="Times New Roman" w:eastAsia="Times New Roman" w:hAnsi="Times New Roman" w:cs="Times New Roman"/>
          <w:b/>
          <w:sz w:val="24"/>
          <w:szCs w:val="24"/>
        </w:rPr>
        <w:t xml:space="preserve">Чл. 47. (1) </w:t>
      </w:r>
      <w:r w:rsidRPr="005974B5">
        <w:rPr>
          <w:rFonts w:ascii="Times New Roman" w:eastAsia="Times New Roman" w:hAnsi="Times New Roman" w:cs="Times New Roman"/>
          <w:sz w:val="24"/>
          <w:szCs w:val="24"/>
        </w:rPr>
        <w:t xml:space="preserve">Гаранцията за изпълнение на Договора е под формата на </w:t>
      </w:r>
      <w:r w:rsidRPr="00CA59BD">
        <w:rPr>
          <w:rFonts w:ascii="Times New Roman" w:eastAsia="Times New Roman" w:hAnsi="Times New Roman" w:cs="Times New Roman"/>
          <w:bCs/>
          <w:sz w:val="24"/>
          <w:szCs w:val="24"/>
        </w:rPr>
        <w:t>застраховка, която обезпечава изпълнението чрез покритие на отговорността на изпълнителя</w:t>
      </w:r>
      <w:r w:rsidRPr="005974B5">
        <w:rPr>
          <w:rFonts w:ascii="Times New Roman" w:eastAsia="Times New Roman" w:hAnsi="Times New Roman" w:cs="Times New Roman"/>
          <w:sz w:val="24"/>
          <w:szCs w:val="24"/>
        </w:rPr>
        <w:t xml:space="preserve">,  съгласувана с </w:t>
      </w:r>
      <w:r w:rsidRPr="005974B5">
        <w:rPr>
          <w:rFonts w:ascii="Times New Roman" w:eastAsia="Times New Roman" w:hAnsi="Times New Roman" w:cs="Times New Roman"/>
          <w:b/>
          <w:sz w:val="24"/>
          <w:szCs w:val="24"/>
        </w:rPr>
        <w:t>ВЪЗЛОЖИТЕЛЯ</w:t>
      </w:r>
      <w:r w:rsidRPr="005974B5">
        <w:rPr>
          <w:rFonts w:ascii="Times New Roman" w:eastAsia="Times New Roman" w:hAnsi="Times New Roman" w:cs="Times New Roman"/>
          <w:sz w:val="24"/>
          <w:szCs w:val="24"/>
        </w:rPr>
        <w:t xml:space="preserve"> преди подписването на този Договор.</w:t>
      </w:r>
    </w:p>
    <w:p w:rsidR="00416483" w:rsidRPr="005974B5" w:rsidRDefault="00416483" w:rsidP="00416483">
      <w:pPr>
        <w:spacing w:after="0" w:line="360" w:lineRule="auto"/>
        <w:jc w:val="both"/>
        <w:rPr>
          <w:rFonts w:ascii="Times New Roman" w:eastAsia="Times New Roman" w:hAnsi="Times New Roman" w:cs="Times New Roman"/>
          <w:sz w:val="24"/>
          <w:szCs w:val="24"/>
        </w:rPr>
      </w:pPr>
      <w:r w:rsidRPr="005974B5">
        <w:rPr>
          <w:rFonts w:ascii="Times New Roman" w:eastAsia="Times New Roman" w:hAnsi="Times New Roman" w:cs="Times New Roman"/>
          <w:b/>
          <w:sz w:val="24"/>
          <w:szCs w:val="24"/>
        </w:rPr>
        <w:t>(2)</w:t>
      </w:r>
      <w:r w:rsidRPr="005974B5">
        <w:rPr>
          <w:rFonts w:ascii="Times New Roman" w:eastAsia="Times New Roman" w:hAnsi="Times New Roman" w:cs="Times New Roman"/>
          <w:sz w:val="24"/>
          <w:szCs w:val="24"/>
        </w:rPr>
        <w:t xml:space="preserve"> Срокът на валидност на </w:t>
      </w:r>
      <w:r>
        <w:rPr>
          <w:rFonts w:ascii="Times New Roman" w:eastAsia="Times New Roman" w:hAnsi="Times New Roman" w:cs="Times New Roman"/>
          <w:sz w:val="24"/>
          <w:szCs w:val="24"/>
        </w:rPr>
        <w:t>застраховката</w:t>
      </w:r>
      <w:r w:rsidRPr="005974B5">
        <w:rPr>
          <w:rFonts w:ascii="Times New Roman" w:eastAsia="Times New Roman" w:hAnsi="Times New Roman" w:cs="Times New Roman"/>
          <w:sz w:val="24"/>
          <w:szCs w:val="24"/>
        </w:rPr>
        <w:t xml:space="preserve"> по ал. 1 е</w:t>
      </w:r>
      <w:r w:rsidRPr="005974B5">
        <w:rPr>
          <w:rFonts w:ascii="Times New Roman" w:eastAsia="Times New Roman" w:hAnsi="Times New Roman" w:cs="Times New Roman"/>
          <w:sz w:val="24"/>
          <w:szCs w:val="24"/>
          <w:lang w:eastAsia="bg-BG"/>
        </w:rPr>
        <w:t xml:space="preserve"> 30 дни след изтичане срока на договора</w:t>
      </w:r>
      <w:r>
        <w:rPr>
          <w:rFonts w:ascii="Times New Roman" w:eastAsia="Times New Roman" w:hAnsi="Times New Roman" w:cs="Times New Roman"/>
          <w:sz w:val="24"/>
          <w:szCs w:val="24"/>
          <w:lang w:eastAsia="bg-BG"/>
        </w:rPr>
        <w:t>.</w:t>
      </w:r>
    </w:p>
    <w:p w:rsidR="00416483" w:rsidRPr="005974B5" w:rsidRDefault="00416483" w:rsidP="00416483">
      <w:pPr>
        <w:spacing w:after="0" w:line="360" w:lineRule="auto"/>
        <w:jc w:val="both"/>
        <w:rPr>
          <w:rFonts w:ascii="Times New Roman" w:eastAsia="Times New Roman" w:hAnsi="Times New Roman" w:cs="Times New Roman"/>
          <w:sz w:val="24"/>
          <w:szCs w:val="24"/>
          <w:lang w:eastAsia="bg-BG"/>
        </w:rPr>
      </w:pPr>
      <w:r w:rsidRPr="00EB7F89">
        <w:rPr>
          <w:rFonts w:ascii="Times New Roman" w:eastAsia="Times New Roman" w:hAnsi="Times New Roman" w:cs="Times New Roman"/>
          <w:b/>
          <w:sz w:val="24"/>
          <w:szCs w:val="24"/>
        </w:rPr>
        <w:t>(3)</w:t>
      </w:r>
      <w:r w:rsidRPr="005974B5">
        <w:rPr>
          <w:rFonts w:ascii="Times New Roman" w:eastAsia="Times New Roman" w:hAnsi="Times New Roman" w:cs="Times New Roman"/>
          <w:b/>
          <w:sz w:val="24"/>
          <w:szCs w:val="24"/>
        </w:rPr>
        <w:t xml:space="preserve"> ВЪЗЛОЖИТЕЛЯТ</w:t>
      </w:r>
      <w:r w:rsidRPr="005974B5">
        <w:rPr>
          <w:rFonts w:ascii="Times New Roman" w:eastAsia="Times New Roman" w:hAnsi="Times New Roman" w:cs="Times New Roman"/>
          <w:sz w:val="24"/>
          <w:szCs w:val="24"/>
        </w:rPr>
        <w:t xml:space="preserve"> освобождава </w:t>
      </w:r>
      <w:r>
        <w:rPr>
          <w:rFonts w:ascii="Times New Roman" w:eastAsia="Times New Roman" w:hAnsi="Times New Roman" w:cs="Times New Roman"/>
          <w:sz w:val="24"/>
          <w:szCs w:val="24"/>
        </w:rPr>
        <w:t>застраховката</w:t>
      </w:r>
      <w:r w:rsidRPr="005974B5">
        <w:rPr>
          <w:rFonts w:ascii="Times New Roman" w:eastAsia="Times New Roman" w:hAnsi="Times New Roman" w:cs="Times New Roman"/>
          <w:sz w:val="24"/>
          <w:szCs w:val="24"/>
        </w:rPr>
        <w:t xml:space="preserve"> в едномесечен срок след изтичане на договора</w:t>
      </w:r>
      <w:r w:rsidRPr="005974B5">
        <w:rPr>
          <w:rFonts w:ascii="Times New Roman" w:eastAsia="Times New Roman" w:hAnsi="Times New Roman" w:cs="Times New Roman"/>
          <w:sz w:val="24"/>
          <w:szCs w:val="24"/>
          <w:lang w:eastAsia="bg-BG"/>
        </w:rPr>
        <w:t>.</w:t>
      </w:r>
    </w:p>
    <w:p w:rsidR="00416483" w:rsidRPr="005974B5" w:rsidRDefault="00416483" w:rsidP="00416483">
      <w:pPr>
        <w:tabs>
          <w:tab w:val="left" w:pos="142"/>
          <w:tab w:val="num" w:pos="900"/>
        </w:tabs>
        <w:spacing w:after="0" w:line="360" w:lineRule="auto"/>
        <w:jc w:val="both"/>
        <w:rPr>
          <w:rFonts w:ascii="Times New Roman" w:eastAsia="Calibri" w:hAnsi="Times New Roman" w:cs="Times New Roman"/>
          <w:b/>
          <w:sz w:val="24"/>
          <w:szCs w:val="24"/>
          <w:lang w:val="ru-RU" w:eastAsia="bg-BG"/>
        </w:rPr>
      </w:pPr>
      <w:r w:rsidRPr="005974B5">
        <w:rPr>
          <w:rFonts w:ascii="Times New Roman" w:eastAsia="Calibri" w:hAnsi="Times New Roman" w:cs="Times New Roman"/>
          <w:b/>
          <w:sz w:val="24"/>
          <w:szCs w:val="24"/>
          <w:lang w:val="ru-RU" w:eastAsia="bg-BG"/>
        </w:rPr>
        <w:t>(4)</w:t>
      </w:r>
      <w:r>
        <w:rPr>
          <w:rFonts w:ascii="Times New Roman" w:eastAsia="Calibri" w:hAnsi="Times New Roman" w:cs="Times New Roman"/>
          <w:b/>
          <w:sz w:val="24"/>
          <w:szCs w:val="24"/>
          <w:lang w:val="ru-RU" w:eastAsia="bg-BG"/>
        </w:rPr>
        <w:t xml:space="preserve"> </w:t>
      </w:r>
      <w:r w:rsidRPr="005974B5">
        <w:rPr>
          <w:rFonts w:ascii="Times New Roman" w:eastAsia="Calibri" w:hAnsi="Times New Roman" w:cs="Times New Roman"/>
          <w:b/>
          <w:sz w:val="24"/>
          <w:szCs w:val="24"/>
          <w:lang w:val="ru-RU" w:eastAsia="bg-BG"/>
        </w:rPr>
        <w:t>На основание чл.111, ал.10 от ЗОП частта от гаранцията обезпечаваща изпъл</w:t>
      </w:r>
      <w:r>
        <w:rPr>
          <w:rFonts w:ascii="Times New Roman" w:eastAsia="Calibri" w:hAnsi="Times New Roman" w:cs="Times New Roman"/>
          <w:b/>
          <w:sz w:val="24"/>
          <w:szCs w:val="24"/>
          <w:lang w:val="ru-RU" w:eastAsia="bg-BG"/>
        </w:rPr>
        <w:t>нението на обекти с разрешение</w:t>
      </w:r>
      <w:r w:rsidRPr="005974B5">
        <w:rPr>
          <w:rFonts w:ascii="Times New Roman" w:eastAsia="Calibri" w:hAnsi="Times New Roman" w:cs="Times New Roman"/>
          <w:b/>
          <w:sz w:val="24"/>
          <w:szCs w:val="24"/>
          <w:lang w:val="ru-RU" w:eastAsia="bg-BG"/>
        </w:rPr>
        <w:t xml:space="preserve"> за строеж ще бъде освободена в 30-дневен срок след въвеждане в експоатация на съответния обект.</w:t>
      </w:r>
    </w:p>
    <w:p w:rsidR="00416483" w:rsidRDefault="00416483" w:rsidP="006C3969">
      <w:pPr>
        <w:widowControl w:val="0"/>
        <w:spacing w:after="0" w:line="360" w:lineRule="auto"/>
        <w:ind w:firstLine="708"/>
        <w:jc w:val="both"/>
        <w:rPr>
          <w:rFonts w:ascii="Times New Roman" w:eastAsia="Times New Roman" w:hAnsi="Times New Roman" w:cs="Times New Roman"/>
          <w:b/>
          <w:sz w:val="24"/>
          <w:szCs w:val="24"/>
          <w:lang w:val="ru-RU" w:eastAsia="bg-BG"/>
        </w:rPr>
      </w:pPr>
    </w:p>
    <w:p w:rsidR="00135C37" w:rsidRPr="00823836" w:rsidRDefault="00135C37" w:rsidP="006C3969">
      <w:pPr>
        <w:widowControl w:val="0"/>
        <w:spacing w:after="0" w:line="360" w:lineRule="auto"/>
        <w:ind w:firstLine="708"/>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b/>
          <w:sz w:val="24"/>
          <w:szCs w:val="24"/>
          <w:lang w:val="ru-RU" w:eastAsia="bg-BG"/>
        </w:rPr>
        <w:t xml:space="preserve">Чл. </w:t>
      </w:r>
      <w:r w:rsidRPr="00823836">
        <w:rPr>
          <w:rFonts w:ascii="Times New Roman" w:eastAsia="Times New Roman" w:hAnsi="Times New Roman" w:cs="Times New Roman"/>
          <w:b/>
          <w:sz w:val="24"/>
          <w:szCs w:val="24"/>
          <w:lang w:eastAsia="bg-BG"/>
        </w:rPr>
        <w:t>48</w:t>
      </w:r>
      <w:r w:rsidRPr="00823836">
        <w:rPr>
          <w:rFonts w:ascii="Times New Roman" w:eastAsia="Times New Roman" w:hAnsi="Times New Roman" w:cs="Times New Roman"/>
          <w:b/>
          <w:sz w:val="24"/>
          <w:szCs w:val="24"/>
          <w:lang w:val="ru-RU" w:eastAsia="bg-BG"/>
        </w:rPr>
        <w:t>. (1) ВЪЗЛОЖИТЕЛЯТ</w:t>
      </w:r>
      <w:r w:rsidRPr="00823836">
        <w:rPr>
          <w:rFonts w:ascii="Times New Roman" w:eastAsia="Times New Roman" w:hAnsi="Times New Roman" w:cs="Times New Roman"/>
          <w:sz w:val="24"/>
          <w:szCs w:val="24"/>
          <w:lang w:val="ru-RU" w:eastAsia="bg-BG"/>
        </w:rPr>
        <w:t xml:space="preserve"> има право да усвои изцяло или част от Гаранцията за изпълнение на договора при неточно изпълнение на задължения по Договора от страна на </w:t>
      </w:r>
      <w:r w:rsidRPr="00823836">
        <w:rPr>
          <w:rFonts w:ascii="Times New Roman" w:eastAsia="Times New Roman" w:hAnsi="Times New Roman" w:cs="Times New Roman"/>
          <w:b/>
          <w:sz w:val="24"/>
          <w:szCs w:val="24"/>
          <w:lang w:val="ru-RU" w:eastAsia="bg-BG"/>
        </w:rPr>
        <w:t>ИЗПЪЛНИТЕЛЯ</w:t>
      </w:r>
      <w:r w:rsidRPr="00823836">
        <w:rPr>
          <w:rFonts w:ascii="Times New Roman" w:eastAsia="Times New Roman" w:hAnsi="Times New Roman" w:cs="Times New Roman"/>
          <w:b/>
          <w:sz w:val="24"/>
          <w:szCs w:val="24"/>
          <w:lang w:eastAsia="bg-BG"/>
        </w:rPr>
        <w:t>.</w:t>
      </w:r>
    </w:p>
    <w:p w:rsidR="00135C37" w:rsidRPr="00823836" w:rsidRDefault="00135C37" w:rsidP="006C3969">
      <w:pPr>
        <w:widowControl w:val="0"/>
        <w:tabs>
          <w:tab w:val="left" w:pos="709"/>
        </w:tabs>
        <w:spacing w:after="0" w:line="360" w:lineRule="auto"/>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b/>
          <w:sz w:val="24"/>
          <w:szCs w:val="24"/>
          <w:lang w:val="ru-RU" w:eastAsia="bg-BG"/>
        </w:rPr>
        <w:tab/>
        <w:t>(2) ВЪЗЛОЖИТЕЛЯТ</w:t>
      </w:r>
      <w:r w:rsidRPr="00823836">
        <w:rPr>
          <w:rFonts w:ascii="Times New Roman" w:eastAsia="Times New Roman" w:hAnsi="Times New Roman" w:cs="Times New Roman"/>
          <w:sz w:val="24"/>
          <w:szCs w:val="24"/>
          <w:lang w:val="ru-RU" w:eastAsia="bg-BG"/>
        </w:rPr>
        <w:t xml:space="preserve"> има право да усвои такава част от гаранцията, която покрива отговорността на </w:t>
      </w:r>
      <w:r w:rsidRPr="00823836">
        <w:rPr>
          <w:rFonts w:ascii="Times New Roman" w:eastAsia="Times New Roman" w:hAnsi="Times New Roman" w:cs="Times New Roman"/>
          <w:b/>
          <w:sz w:val="24"/>
          <w:szCs w:val="24"/>
          <w:lang w:val="ru-RU" w:eastAsia="bg-BG"/>
        </w:rPr>
        <w:t>ИЗПЪЛНИТЕЛЯ</w:t>
      </w:r>
      <w:r w:rsidRPr="00823836">
        <w:rPr>
          <w:rFonts w:ascii="Times New Roman" w:eastAsia="Times New Roman" w:hAnsi="Times New Roman" w:cs="Times New Roman"/>
          <w:sz w:val="24"/>
          <w:szCs w:val="24"/>
          <w:lang w:val="ru-RU" w:eastAsia="bg-BG"/>
        </w:rPr>
        <w:t xml:space="preserve"> за неизпълнението, включително размера на начислените неустойки.</w:t>
      </w:r>
    </w:p>
    <w:p w:rsidR="00135C37" w:rsidRPr="00823836" w:rsidRDefault="00135C37" w:rsidP="006C3969">
      <w:pPr>
        <w:widowControl w:val="0"/>
        <w:tabs>
          <w:tab w:val="left" w:pos="709"/>
        </w:tabs>
        <w:spacing w:after="0" w:line="360" w:lineRule="auto"/>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b/>
          <w:sz w:val="24"/>
          <w:szCs w:val="24"/>
          <w:lang w:val="ru-RU" w:eastAsia="bg-BG"/>
        </w:rPr>
        <w:tab/>
        <w:t>(3)</w:t>
      </w:r>
      <w:r w:rsidRPr="00823836">
        <w:rPr>
          <w:rFonts w:ascii="Times New Roman" w:eastAsia="Times New Roman" w:hAnsi="Times New Roman" w:cs="Times New Roman"/>
          <w:sz w:val="24"/>
          <w:szCs w:val="24"/>
          <w:lang w:val="ru-RU" w:eastAsia="bg-BG"/>
        </w:rPr>
        <w:t xml:space="preserve"> При едностранно прекратяване на Договора от </w:t>
      </w:r>
      <w:r w:rsidRPr="00823836">
        <w:rPr>
          <w:rFonts w:ascii="Times New Roman" w:eastAsia="Times New Roman" w:hAnsi="Times New Roman" w:cs="Times New Roman"/>
          <w:b/>
          <w:sz w:val="24"/>
          <w:szCs w:val="24"/>
          <w:lang w:val="ru-RU" w:eastAsia="bg-BG"/>
        </w:rPr>
        <w:t>ВЪЗЛОЖИТЕЛЯ</w:t>
      </w:r>
      <w:r w:rsidRPr="00823836">
        <w:rPr>
          <w:rFonts w:ascii="Times New Roman" w:eastAsia="Times New Roman" w:hAnsi="Times New Roman" w:cs="Times New Roman"/>
          <w:sz w:val="24"/>
          <w:szCs w:val="24"/>
          <w:lang w:val="ru-RU" w:eastAsia="bg-BG"/>
        </w:rPr>
        <w:t xml:space="preserve"> поради виновно неизпълнение на задължения на </w:t>
      </w:r>
      <w:r w:rsidRPr="00823836">
        <w:rPr>
          <w:rFonts w:ascii="Times New Roman" w:eastAsia="Times New Roman" w:hAnsi="Times New Roman" w:cs="Times New Roman"/>
          <w:b/>
          <w:sz w:val="24"/>
          <w:szCs w:val="24"/>
          <w:lang w:val="ru-RU" w:eastAsia="bg-BG"/>
        </w:rPr>
        <w:t>ИЗПЪЛНИТЕЛЯ</w:t>
      </w:r>
      <w:r w:rsidRPr="00823836">
        <w:rPr>
          <w:rFonts w:ascii="Times New Roman" w:eastAsia="Times New Roman" w:hAnsi="Times New Roman" w:cs="Times New Roman"/>
          <w:sz w:val="24"/>
          <w:szCs w:val="24"/>
          <w:lang w:val="ru-RU" w:eastAsia="bg-BG"/>
        </w:rPr>
        <w:t xml:space="preserve"> по Договора, сумата от Гаранцията за изпълнение на договора се усвоява изцяло като обезщетение за прекратяване на Договора.</w:t>
      </w:r>
    </w:p>
    <w:p w:rsidR="00DF516D" w:rsidRPr="005974B5" w:rsidRDefault="00135C37" w:rsidP="00DF516D">
      <w:pPr>
        <w:spacing w:line="360" w:lineRule="auto"/>
        <w:jc w:val="both"/>
        <w:rPr>
          <w:rFonts w:ascii="Times New Roman" w:eastAsia="MS ??" w:hAnsi="Times New Roman" w:cs="Times New Roman"/>
          <w:sz w:val="24"/>
          <w:szCs w:val="24"/>
        </w:rPr>
      </w:pPr>
      <w:r w:rsidRPr="00823836">
        <w:rPr>
          <w:rFonts w:ascii="Times New Roman" w:eastAsia="Times New Roman" w:hAnsi="Times New Roman" w:cs="Times New Roman"/>
          <w:sz w:val="24"/>
          <w:szCs w:val="24"/>
          <w:lang w:val="ru-RU" w:eastAsia="bg-BG"/>
        </w:rPr>
        <w:tab/>
      </w:r>
      <w:r w:rsidRPr="00823836">
        <w:rPr>
          <w:rFonts w:ascii="Times New Roman" w:eastAsia="Times New Roman" w:hAnsi="Times New Roman" w:cs="Times New Roman"/>
          <w:b/>
          <w:sz w:val="24"/>
          <w:szCs w:val="24"/>
          <w:lang w:val="ru-RU" w:eastAsia="bg-BG"/>
        </w:rPr>
        <w:t xml:space="preserve">(4) </w:t>
      </w:r>
      <w:r w:rsidRPr="00823836">
        <w:rPr>
          <w:rFonts w:ascii="Times New Roman" w:eastAsia="MS ??" w:hAnsi="Times New Roman" w:cs="Times New Roman"/>
          <w:sz w:val="24"/>
          <w:szCs w:val="24"/>
        </w:rPr>
        <w:t xml:space="preserve">С договора е предвидена и </w:t>
      </w:r>
      <w:r w:rsidRPr="00823836">
        <w:rPr>
          <w:rFonts w:ascii="Times New Roman" w:eastAsia="MS ??" w:hAnsi="Times New Roman" w:cs="Times New Roman"/>
          <w:b/>
          <w:sz w:val="24"/>
          <w:szCs w:val="24"/>
        </w:rPr>
        <w:t xml:space="preserve">гаранция, която обезпечава целия размер на авансовото плащане под формата на платежно нареждане по посочената по-горе банкова сметка/банкова гаранция/застраховка (свободна форма) относно авансовото </w:t>
      </w:r>
      <w:r w:rsidRPr="00823836">
        <w:rPr>
          <w:rFonts w:ascii="Times New Roman" w:eastAsia="MS ??" w:hAnsi="Times New Roman" w:cs="Times New Roman"/>
          <w:b/>
          <w:sz w:val="24"/>
          <w:szCs w:val="24"/>
        </w:rPr>
        <w:lastRenderedPageBreak/>
        <w:t>плащане</w:t>
      </w:r>
      <w:r w:rsidR="00DF516D">
        <w:rPr>
          <w:rFonts w:ascii="Times New Roman" w:eastAsia="MS ??" w:hAnsi="Times New Roman" w:cs="Times New Roman"/>
          <w:b/>
          <w:sz w:val="24"/>
          <w:szCs w:val="24"/>
        </w:rPr>
        <w:t xml:space="preserve"> </w:t>
      </w:r>
      <w:r w:rsidRPr="00823836">
        <w:rPr>
          <w:rFonts w:ascii="Times New Roman" w:eastAsia="MS ??" w:hAnsi="Times New Roman" w:cs="Times New Roman"/>
          <w:b/>
          <w:sz w:val="24"/>
          <w:szCs w:val="24"/>
        </w:rPr>
        <w:t>(при приложимост и посочване в поканата по чл.82,</w:t>
      </w:r>
      <w:r w:rsidR="00DF516D">
        <w:rPr>
          <w:rFonts w:ascii="Times New Roman" w:eastAsia="MS ??" w:hAnsi="Times New Roman" w:cs="Times New Roman"/>
          <w:b/>
          <w:sz w:val="24"/>
          <w:szCs w:val="24"/>
        </w:rPr>
        <w:t xml:space="preserve"> </w:t>
      </w:r>
      <w:r w:rsidRPr="00823836">
        <w:rPr>
          <w:rFonts w:ascii="Times New Roman" w:eastAsia="MS ??" w:hAnsi="Times New Roman" w:cs="Times New Roman"/>
          <w:b/>
          <w:sz w:val="24"/>
          <w:szCs w:val="24"/>
        </w:rPr>
        <w:t xml:space="preserve">ал.4 от ЗОП), </w:t>
      </w:r>
      <w:r w:rsidR="00DF516D" w:rsidRPr="005974B5">
        <w:rPr>
          <w:rFonts w:ascii="Times New Roman" w:eastAsia="MS ??" w:hAnsi="Times New Roman" w:cs="Times New Roman"/>
          <w:b/>
          <w:sz w:val="24"/>
          <w:szCs w:val="24"/>
        </w:rPr>
        <w:t xml:space="preserve">което е </w:t>
      </w:r>
      <w:r w:rsidR="00DF516D">
        <w:rPr>
          <w:rFonts w:ascii="Times New Roman" w:eastAsia="MS ??" w:hAnsi="Times New Roman" w:cs="Times New Roman"/>
          <w:b/>
          <w:sz w:val="24"/>
          <w:szCs w:val="24"/>
        </w:rPr>
        <w:t>% от възнаграждението за СМР</w:t>
      </w:r>
      <w:r w:rsidR="00DF516D">
        <w:rPr>
          <w:rFonts w:ascii="Times New Roman" w:eastAsia="MS ??" w:hAnsi="Times New Roman" w:cs="Times New Roman"/>
          <w:sz w:val="24"/>
          <w:szCs w:val="24"/>
        </w:rPr>
        <w:t xml:space="preserve">, определен с Възлагателно писмо. </w:t>
      </w:r>
    </w:p>
    <w:p w:rsidR="00135C37" w:rsidRPr="00823836" w:rsidRDefault="00135C37" w:rsidP="00DF516D">
      <w:pPr>
        <w:spacing w:line="360" w:lineRule="auto"/>
        <w:jc w:val="both"/>
        <w:rPr>
          <w:rFonts w:ascii="Times New Roman" w:eastAsia="MS ??" w:hAnsi="Times New Roman" w:cs="Times New Roman"/>
          <w:sz w:val="24"/>
          <w:szCs w:val="24"/>
        </w:rPr>
      </w:pPr>
      <w:r w:rsidRPr="00823836">
        <w:rPr>
          <w:rFonts w:ascii="Times New Roman" w:eastAsia="MS ??" w:hAnsi="Times New Roman" w:cs="Times New Roman"/>
          <w:sz w:val="24"/>
          <w:szCs w:val="24"/>
        </w:rPr>
        <w:t xml:space="preserve">Тази гаранция се освобождава до три дни след връщане или усвояване на аванса и е с валидност като предложения срок за изпълнението на предмета на поръчката.  </w:t>
      </w:r>
    </w:p>
    <w:p w:rsidR="00135C37" w:rsidRPr="00823836" w:rsidRDefault="00135C37" w:rsidP="006C3969">
      <w:pPr>
        <w:spacing w:line="360" w:lineRule="auto"/>
        <w:jc w:val="both"/>
        <w:rPr>
          <w:rFonts w:ascii="Times New Roman" w:eastAsia="MS ??" w:hAnsi="Times New Roman" w:cs="Times New Roman"/>
          <w:b/>
          <w:i/>
          <w:sz w:val="24"/>
          <w:szCs w:val="24"/>
        </w:rPr>
      </w:pPr>
      <w:r w:rsidRPr="00823836">
        <w:rPr>
          <w:rFonts w:ascii="Times New Roman" w:eastAsia="Times New Roman" w:hAnsi="Times New Roman" w:cs="Times New Roman"/>
          <w:b/>
          <w:sz w:val="24"/>
          <w:szCs w:val="24"/>
          <w:lang w:eastAsia="bg-BG"/>
        </w:rPr>
        <w:tab/>
      </w:r>
      <w:r w:rsidRPr="00823836">
        <w:rPr>
          <w:rFonts w:ascii="Times New Roman" w:eastAsia="Times New Roman" w:hAnsi="Times New Roman" w:cs="Times New Roman"/>
          <w:b/>
          <w:i/>
          <w:sz w:val="24"/>
          <w:szCs w:val="24"/>
          <w:lang w:eastAsia="bg-BG"/>
        </w:rPr>
        <w:t>(5)</w:t>
      </w:r>
      <w:r w:rsidRPr="00823836">
        <w:rPr>
          <w:rFonts w:ascii="Times New Roman" w:eastAsia="MS ??" w:hAnsi="Times New Roman" w:cs="Times New Roman"/>
          <w:i/>
          <w:sz w:val="24"/>
          <w:szCs w:val="24"/>
        </w:rPr>
        <w:t xml:space="preserve"> С договора е предвидена и </w:t>
      </w:r>
      <w:r w:rsidRPr="00823836">
        <w:rPr>
          <w:rFonts w:ascii="Times New Roman" w:eastAsia="MS ??" w:hAnsi="Times New Roman" w:cs="Times New Roman"/>
          <w:b/>
          <w:i/>
          <w:sz w:val="24"/>
          <w:szCs w:val="24"/>
        </w:rPr>
        <w:t xml:space="preserve">гаранционна поддръжка (при приложимост и посочване в поканата по чл.82,ал.4 от ЗОП),  в този случай частта от гаранцията за изпълнение представляваща 1% от стойността на съоръженията подлежащи на гаранционна поддръжка ще бъде задържана </w:t>
      </w:r>
      <w:r w:rsidRPr="00823836">
        <w:rPr>
          <w:rFonts w:ascii="Times New Roman" w:eastAsia="Times New Roman" w:hAnsi="Times New Roman" w:cs="Times New Roman"/>
          <w:i/>
          <w:sz w:val="24"/>
          <w:szCs w:val="24"/>
        </w:rPr>
        <w:t>за обезпечаване на гаранционното поддържане в рамките гаранционния срок на съоръженията подлежащи за гаранционна поддръжка.</w:t>
      </w:r>
    </w:p>
    <w:p w:rsidR="00135C37" w:rsidRPr="00823836" w:rsidRDefault="00135C37" w:rsidP="006C3969">
      <w:pPr>
        <w:widowControl w:val="0"/>
        <w:tabs>
          <w:tab w:val="left" w:pos="709"/>
        </w:tabs>
        <w:spacing w:after="0" w:line="360" w:lineRule="auto"/>
        <w:jc w:val="both"/>
        <w:rPr>
          <w:rFonts w:ascii="Times New Roman" w:eastAsia="Times New Roman" w:hAnsi="Times New Roman" w:cs="Times New Roman"/>
          <w:b/>
          <w:sz w:val="24"/>
          <w:szCs w:val="24"/>
          <w:lang w:eastAsia="bg-BG"/>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49. </w:t>
      </w:r>
      <w:r w:rsidRPr="00823836">
        <w:rPr>
          <w:rFonts w:ascii="Times New Roman" w:eastAsia="Times New Roman" w:hAnsi="Times New Roman" w:cs="Times New Roman"/>
          <w:sz w:val="24"/>
          <w:szCs w:val="24"/>
        </w:rPr>
        <w:t>Гаранционните срокове са, както следва:</w:t>
      </w:r>
    </w:p>
    <w:p w:rsidR="00135C37" w:rsidRPr="00823836" w:rsidRDefault="00135C37" w:rsidP="006C3969">
      <w:pPr>
        <w:spacing w:before="120" w:line="360" w:lineRule="auto"/>
        <w:ind w:right="-6"/>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(1) </w:t>
      </w:r>
      <w:r w:rsidRPr="00823836">
        <w:rPr>
          <w:rFonts w:ascii="Times New Roman" w:eastAsia="Calibri" w:hAnsi="Times New Roman" w:cs="Times New Roman"/>
          <w:bCs/>
          <w:sz w:val="24"/>
          <w:szCs w:val="24"/>
          <w:lang w:eastAsia="bg-BG"/>
        </w:rPr>
        <w:t>Гаранционни срокове:</w:t>
      </w:r>
      <w:r w:rsidRPr="00823836">
        <w:rPr>
          <w:rFonts w:ascii="Times New Roman" w:eastAsia="Times New Roman" w:hAnsi="Times New Roman" w:cs="Times New Roman"/>
          <w:sz w:val="24"/>
          <w:szCs w:val="24"/>
          <w:lang w:eastAsia="bg-BG"/>
        </w:rPr>
        <w:t xml:space="preserve"> </w:t>
      </w:r>
    </w:p>
    <w:p w:rsidR="00135C37" w:rsidRPr="00823836" w:rsidRDefault="00135C37" w:rsidP="006C3969">
      <w:pPr>
        <w:spacing w:before="120" w:line="360" w:lineRule="auto"/>
        <w:ind w:right="-6"/>
        <w:jc w:val="both"/>
        <w:rPr>
          <w:rFonts w:ascii="Times New Roman" w:eastAsia="Times New Roman" w:hAnsi="Times New Roman" w:cs="Times New Roman"/>
          <w:i/>
          <w:sz w:val="24"/>
          <w:szCs w:val="24"/>
          <w:lang w:eastAsia="bg-BG"/>
        </w:rPr>
      </w:pPr>
      <w:r w:rsidRPr="00823836">
        <w:rPr>
          <w:rFonts w:ascii="Times New Roman" w:eastAsia="Times New Roman" w:hAnsi="Times New Roman" w:cs="Times New Roman"/>
          <w:i/>
          <w:sz w:val="24"/>
          <w:szCs w:val="24"/>
          <w:lang w:eastAsia="bg-BG"/>
        </w:rPr>
        <w:t>1.</w:t>
      </w:r>
      <w:r w:rsidR="0035561B">
        <w:rPr>
          <w:rFonts w:ascii="Times New Roman" w:eastAsia="Times New Roman" w:hAnsi="Times New Roman" w:cs="Times New Roman"/>
          <w:i/>
          <w:sz w:val="24"/>
          <w:szCs w:val="24"/>
          <w:lang w:eastAsia="bg-BG"/>
        </w:rPr>
        <w:t xml:space="preserve"> </w:t>
      </w:r>
      <w:r w:rsidRPr="00823836">
        <w:rPr>
          <w:rFonts w:ascii="Times New Roman" w:eastAsia="Times New Roman" w:hAnsi="Times New Roman" w:cs="Times New Roman"/>
          <w:i/>
          <w:sz w:val="24"/>
          <w:szCs w:val="24"/>
          <w:lang w:eastAsia="bg-BG"/>
        </w:rPr>
        <w:t>Гаранционен срок за строителство,</w:t>
      </w:r>
      <w:r w:rsidRPr="00823836">
        <w:rPr>
          <w:rFonts w:ascii="Times New Roman" w:eastAsia="Times New Roman" w:hAnsi="Times New Roman" w:cs="Times New Roman"/>
          <w:i/>
          <w:sz w:val="24"/>
          <w:szCs w:val="24"/>
          <w:lang w:val="en-US" w:eastAsia="bg-BG"/>
        </w:rPr>
        <w:t xml:space="preserve"> </w:t>
      </w:r>
      <w:r w:rsidRPr="00823836">
        <w:rPr>
          <w:rFonts w:ascii="Times New Roman" w:eastAsia="Times New Roman" w:hAnsi="Times New Roman" w:cs="Times New Roman"/>
          <w:i/>
          <w:sz w:val="24"/>
          <w:szCs w:val="24"/>
          <w:lang w:eastAsia="bg-BG"/>
        </w:rPr>
        <w:t>основен ремонт, реконструкция,  рехабилитация: минималните срокове за видовете дейности съгласно Наредба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в случаите когато определените минимални срокове превишават 36 месеца, във всички останали случаи гаранционния срок е 36 месеца</w:t>
      </w:r>
    </w:p>
    <w:p w:rsidR="00135C37" w:rsidRPr="00823836" w:rsidRDefault="00135C37" w:rsidP="006C3969">
      <w:pPr>
        <w:spacing w:before="120" w:line="360" w:lineRule="auto"/>
        <w:ind w:right="-6"/>
        <w:jc w:val="both"/>
        <w:rPr>
          <w:rFonts w:ascii="Times New Roman" w:eastAsia="Times New Roman" w:hAnsi="Times New Roman" w:cs="Times New Roman"/>
          <w:i/>
          <w:sz w:val="24"/>
          <w:szCs w:val="24"/>
          <w:lang w:eastAsia="bg-BG"/>
        </w:rPr>
      </w:pPr>
      <w:r w:rsidRPr="00823836">
        <w:rPr>
          <w:rFonts w:ascii="Times New Roman" w:eastAsia="Times New Roman" w:hAnsi="Times New Roman" w:cs="Times New Roman"/>
          <w:i/>
          <w:sz w:val="24"/>
          <w:szCs w:val="24"/>
          <w:lang w:eastAsia="bg-BG"/>
        </w:rPr>
        <w:t>2.</w:t>
      </w:r>
      <w:r w:rsidR="0035561B">
        <w:rPr>
          <w:rFonts w:ascii="Times New Roman" w:eastAsia="Times New Roman" w:hAnsi="Times New Roman" w:cs="Times New Roman"/>
          <w:i/>
          <w:sz w:val="24"/>
          <w:szCs w:val="24"/>
          <w:lang w:eastAsia="bg-BG"/>
        </w:rPr>
        <w:t xml:space="preserve"> </w:t>
      </w:r>
      <w:r w:rsidRPr="00823836">
        <w:rPr>
          <w:rFonts w:ascii="Times New Roman" w:eastAsia="Times New Roman" w:hAnsi="Times New Roman" w:cs="Times New Roman"/>
          <w:i/>
          <w:sz w:val="24"/>
          <w:szCs w:val="24"/>
          <w:lang w:eastAsia="bg-BG"/>
        </w:rPr>
        <w:t>Гаранционен срок за текущ</w:t>
      </w:r>
      <w:r w:rsidR="002726DE">
        <w:rPr>
          <w:rFonts w:ascii="Times New Roman" w:eastAsia="Times New Roman" w:hAnsi="Times New Roman" w:cs="Times New Roman"/>
          <w:i/>
          <w:sz w:val="24"/>
          <w:szCs w:val="24"/>
          <w:lang w:val="en-US" w:eastAsia="bg-BG"/>
        </w:rPr>
        <w:t xml:space="preserve"> ремонт</w:t>
      </w:r>
      <w:r w:rsidRPr="00823836">
        <w:rPr>
          <w:rFonts w:ascii="Times New Roman" w:eastAsia="Times New Roman" w:hAnsi="Times New Roman" w:cs="Times New Roman"/>
          <w:i/>
          <w:sz w:val="24"/>
          <w:szCs w:val="24"/>
          <w:lang w:eastAsia="bg-BG"/>
        </w:rPr>
        <w:t xml:space="preserve">: </w:t>
      </w:r>
      <w:r w:rsidR="00C1024B" w:rsidRPr="00823836">
        <w:rPr>
          <w:rFonts w:ascii="Times New Roman" w:eastAsia="Times New Roman" w:hAnsi="Times New Roman" w:cs="Times New Roman"/>
          <w:i/>
          <w:sz w:val="24"/>
          <w:szCs w:val="24"/>
          <w:lang w:eastAsia="bg-BG"/>
        </w:rPr>
        <w:t>36 месеца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val="ru-RU"/>
        </w:rPr>
      </w:pPr>
      <w:r w:rsidRPr="00823836">
        <w:rPr>
          <w:rFonts w:ascii="Times New Roman" w:eastAsia="Times New Roman" w:hAnsi="Times New Roman" w:cs="Times New Roman"/>
          <w:b/>
          <w:sz w:val="24"/>
          <w:szCs w:val="24"/>
        </w:rPr>
        <w:t xml:space="preserve">Чл. 50. </w:t>
      </w:r>
      <w:r w:rsidRPr="00823836">
        <w:rPr>
          <w:rFonts w:ascii="Times New Roman" w:eastAsia="Times New Roman" w:hAnsi="Times New Roman" w:cs="Times New Roman"/>
          <w:sz w:val="24"/>
          <w:szCs w:val="24"/>
          <w:lang w:val="ru-RU"/>
        </w:rPr>
        <w:t xml:space="preserve">Гаранционните срокове започват да текат от датата на издаване на </w:t>
      </w:r>
      <w:r w:rsidRPr="00823836">
        <w:rPr>
          <w:rFonts w:ascii="Times New Roman" w:eastAsia="Times New Roman" w:hAnsi="Times New Roman" w:cs="Times New Roman"/>
          <w:i/>
          <w:sz w:val="24"/>
          <w:szCs w:val="24"/>
          <w:lang w:val="ru-RU"/>
        </w:rPr>
        <w:t>Разрешение за ползване/приемо-предавателен протокол</w:t>
      </w:r>
      <w:r w:rsidRPr="00823836">
        <w:rPr>
          <w:rFonts w:ascii="Times New Roman" w:eastAsia="Times New Roman" w:hAnsi="Times New Roman" w:cs="Times New Roman"/>
          <w:sz w:val="24"/>
          <w:szCs w:val="24"/>
          <w:lang w:val="ru-RU"/>
        </w:rPr>
        <w:t>.</w:t>
      </w:r>
    </w:p>
    <w:p w:rsidR="00135C37" w:rsidRPr="00823836" w:rsidRDefault="00135C37" w:rsidP="006C3969">
      <w:pPr>
        <w:autoSpaceDE w:val="0"/>
        <w:autoSpaceDN w:val="0"/>
        <w:adjustRightInd w:val="0"/>
        <w:spacing w:after="0" w:line="360" w:lineRule="auto"/>
        <w:ind w:firstLine="708"/>
        <w:jc w:val="both"/>
        <w:rPr>
          <w:rFonts w:ascii="Times New Roman" w:eastAsia="Times New Roman" w:hAnsi="Times New Roman" w:cs="Times New Roman"/>
          <w:bCs/>
          <w:iCs/>
          <w:sz w:val="24"/>
          <w:szCs w:val="24"/>
          <w:lang w:eastAsia="bg-BG"/>
        </w:rPr>
      </w:pPr>
      <w:r w:rsidRPr="00823836">
        <w:rPr>
          <w:rFonts w:ascii="Times New Roman" w:eastAsia="Times New Roman" w:hAnsi="Times New Roman" w:cs="Times New Roman"/>
          <w:b/>
          <w:sz w:val="24"/>
          <w:szCs w:val="24"/>
          <w:lang w:val="ru-RU" w:eastAsia="bg-BG"/>
        </w:rPr>
        <w:t xml:space="preserve">Чл. 51. </w:t>
      </w:r>
      <w:r w:rsidRPr="00823836">
        <w:rPr>
          <w:rFonts w:ascii="Times New Roman" w:eastAsia="Times New Roman" w:hAnsi="Times New Roman" w:cs="Times New Roman"/>
          <w:bCs/>
          <w:iCs/>
          <w:sz w:val="24"/>
          <w:szCs w:val="24"/>
          <w:lang w:eastAsia="bg-BG"/>
        </w:rPr>
        <w:t>Гаранционните срокове не текат и се удължават с времето, през което Строежът е имал проявен Дефект, до неговото отстраняване.</w:t>
      </w:r>
    </w:p>
    <w:p w:rsidR="00135C37" w:rsidRPr="00823836" w:rsidRDefault="00135C37" w:rsidP="006C3969">
      <w:pPr>
        <w:widowControl w:val="0"/>
        <w:tabs>
          <w:tab w:val="left" w:pos="709"/>
        </w:tabs>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ab/>
        <w:t xml:space="preserve">Чл. 52. </w:t>
      </w:r>
      <w:r w:rsidRPr="00823836">
        <w:rPr>
          <w:rFonts w:ascii="Times New Roman" w:eastAsia="Times New Roman" w:hAnsi="Times New Roman" w:cs="Times New Roman"/>
          <w:sz w:val="24"/>
          <w:szCs w:val="24"/>
          <w:lang w:eastAsia="bg-BG"/>
        </w:rPr>
        <w:t xml:space="preserve">Гаранционната отговорност се изключва, когато проявените Дефекти са резултат от Форсмажорно обстоятелство („непреодолима сила” - обстоятелства от извънреден характер, които страните при полагане на дължимата грижа не са могли или не са били длъжни да предвидят или предотвратят)..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lastRenderedPageBreak/>
        <w:t xml:space="preserve">Чл. 53. </w:t>
      </w:r>
      <w:r w:rsidRPr="00823836">
        <w:rPr>
          <w:rFonts w:ascii="Times New Roman" w:eastAsia="Times New Roman" w:hAnsi="Times New Roman" w:cs="Times New Roman"/>
          <w:b/>
          <w:bCs/>
          <w:sz w:val="24"/>
          <w:szCs w:val="24"/>
          <w:lang w:val="ru-RU"/>
        </w:rPr>
        <w:t>(1)</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sz w:val="24"/>
          <w:szCs w:val="24"/>
        </w:rPr>
        <w:t xml:space="preserve">В случай, че банката, издала Гаранцията за изпълнение на договора, се обяви в несъстоятелност, или изпадне в неплатежоспособност/свръхзадлъжнялост, или й се отнеме лиценза, или откаже да заплати предявената </w:t>
      </w:r>
      <w:r w:rsidRPr="00823836">
        <w:rPr>
          <w:rFonts w:ascii="Times New Roman" w:eastAsia="Times New Roman" w:hAnsi="Times New Roman" w:cs="Times New Roman"/>
          <w:b/>
          <w:sz w:val="24"/>
          <w:szCs w:val="24"/>
        </w:rPr>
        <w:t>от ВЪЗЛОЖИТЕЛЯ</w:t>
      </w:r>
      <w:r w:rsidRPr="00823836">
        <w:rPr>
          <w:rFonts w:ascii="Times New Roman" w:eastAsia="Times New Roman" w:hAnsi="Times New Roman" w:cs="Times New Roman"/>
          <w:sz w:val="24"/>
          <w:szCs w:val="24"/>
        </w:rPr>
        <w:t xml:space="preserve"> сума в 3-дневен срок, </w:t>
      </w:r>
      <w:r w:rsidRPr="00823836">
        <w:rPr>
          <w:rFonts w:ascii="Times New Roman" w:eastAsia="Times New Roman" w:hAnsi="Times New Roman" w:cs="Times New Roman"/>
          <w:b/>
          <w:sz w:val="24"/>
          <w:szCs w:val="24"/>
        </w:rPr>
        <w:t>ВЪЗЛОЖИТЕЛЯТ</w:t>
      </w:r>
      <w:r w:rsidRPr="00823836">
        <w:rPr>
          <w:rFonts w:ascii="Times New Roman" w:eastAsia="Times New Roman" w:hAnsi="Times New Roman" w:cs="Times New Roman"/>
          <w:sz w:val="24"/>
          <w:szCs w:val="24"/>
        </w:rPr>
        <w:t xml:space="preserve"> има право да поиска, а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да предостави, в срок до 5 (пет) работни дни от направеното искане, съответна заместваща гаранция от друга банкова институция, съгласувана с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bCs/>
          <w:iCs/>
          <w:sz w:val="24"/>
          <w:szCs w:val="24"/>
        </w:rPr>
        <w:t>(2)</w:t>
      </w:r>
      <w:r w:rsidRPr="00823836">
        <w:rPr>
          <w:rFonts w:ascii="Times New Roman" w:eastAsia="Times New Roman" w:hAnsi="Times New Roman" w:cs="Times New Roman"/>
          <w:bCs/>
          <w:iCs/>
          <w:sz w:val="24"/>
          <w:szCs w:val="24"/>
        </w:rPr>
        <w:t xml:space="preserve"> </w:t>
      </w:r>
      <w:r w:rsidRPr="00823836">
        <w:rPr>
          <w:rFonts w:ascii="Times New Roman" w:eastAsia="Times New Roman" w:hAnsi="Times New Roman" w:cs="Times New Roman"/>
          <w:b/>
          <w:sz w:val="24"/>
          <w:szCs w:val="24"/>
        </w:rPr>
        <w:t>ВЪЗЛОЖИТЕЛЯТ</w:t>
      </w:r>
      <w:r w:rsidRPr="00823836">
        <w:rPr>
          <w:rFonts w:ascii="Times New Roman" w:eastAsia="Times New Roman" w:hAnsi="Times New Roman" w:cs="Times New Roman"/>
          <w:sz w:val="24"/>
          <w:szCs w:val="24"/>
        </w:rPr>
        <w:t xml:space="preserve"> не дължи лихва върху сумата по Гаранцията за изпълнение на договора.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b/>
          <w:sz w:val="24"/>
          <w:szCs w:val="24"/>
          <w:lang w:val="ru-RU" w:eastAsia="bg-BG"/>
        </w:rPr>
        <w:t xml:space="preserve">Чл. </w:t>
      </w:r>
      <w:r w:rsidRPr="00823836">
        <w:rPr>
          <w:rFonts w:ascii="Times New Roman" w:eastAsia="Times New Roman" w:hAnsi="Times New Roman" w:cs="Times New Roman"/>
          <w:b/>
          <w:sz w:val="24"/>
          <w:szCs w:val="24"/>
          <w:lang w:eastAsia="bg-BG"/>
        </w:rPr>
        <w:t>54</w:t>
      </w:r>
      <w:r w:rsidRPr="00823836">
        <w:rPr>
          <w:rFonts w:ascii="Times New Roman" w:eastAsia="Times New Roman" w:hAnsi="Times New Roman" w:cs="Times New Roman"/>
          <w:b/>
          <w:sz w:val="24"/>
          <w:szCs w:val="24"/>
          <w:lang w:val="ru-RU" w:eastAsia="bg-BG"/>
        </w:rPr>
        <w:t xml:space="preserve">. (1) </w:t>
      </w:r>
      <w:r w:rsidRPr="00823836">
        <w:rPr>
          <w:rFonts w:ascii="Times New Roman" w:eastAsia="Times New Roman" w:hAnsi="Times New Roman" w:cs="Times New Roman"/>
          <w:sz w:val="24"/>
          <w:szCs w:val="24"/>
          <w:lang w:val="ru-RU" w:eastAsia="bg-BG"/>
        </w:rPr>
        <w:t xml:space="preserve">В случаите на усвояване на суми от Гаранцията за изпълнение на Договора </w:t>
      </w:r>
      <w:r w:rsidRPr="00823836">
        <w:rPr>
          <w:rFonts w:ascii="Times New Roman" w:eastAsia="Times New Roman" w:hAnsi="Times New Roman" w:cs="Times New Roman"/>
          <w:b/>
          <w:sz w:val="24"/>
          <w:szCs w:val="24"/>
          <w:lang w:val="ru-RU" w:eastAsia="bg-BG"/>
        </w:rPr>
        <w:t>ИЗПЪЛНИТЕЛЯТ</w:t>
      </w:r>
      <w:r w:rsidRPr="00823836">
        <w:rPr>
          <w:rFonts w:ascii="Times New Roman" w:eastAsia="Times New Roman" w:hAnsi="Times New Roman" w:cs="Times New Roman"/>
          <w:sz w:val="24"/>
          <w:szCs w:val="24"/>
          <w:lang w:val="ru-RU" w:eastAsia="bg-BG"/>
        </w:rPr>
        <w:t xml:space="preserve"> е длъжен в срок до 5 </w:t>
      </w:r>
      <w:r w:rsidRPr="00823836">
        <w:rPr>
          <w:rFonts w:ascii="Times New Roman" w:eastAsia="Times New Roman" w:hAnsi="Times New Roman" w:cs="Times New Roman"/>
          <w:sz w:val="24"/>
          <w:szCs w:val="24"/>
          <w:lang w:eastAsia="bg-BG"/>
        </w:rPr>
        <w:t xml:space="preserve">(пет) </w:t>
      </w:r>
      <w:r w:rsidRPr="00823836">
        <w:rPr>
          <w:rFonts w:ascii="Times New Roman" w:eastAsia="Times New Roman" w:hAnsi="Times New Roman" w:cs="Times New Roman"/>
          <w:sz w:val="24"/>
          <w:szCs w:val="24"/>
          <w:lang w:val="ru-RU" w:eastAsia="bg-BG"/>
        </w:rPr>
        <w:t>работни дни да възстанови размера на гаранцията.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Ако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не възстанови размера на гаранцията в случаите по ал. 1 </w:t>
      </w:r>
      <w:r w:rsidRPr="00823836">
        <w:rPr>
          <w:rFonts w:ascii="Times New Roman" w:eastAsia="Times New Roman" w:hAnsi="Times New Roman" w:cs="Times New Roman"/>
          <w:b/>
          <w:sz w:val="24"/>
          <w:szCs w:val="24"/>
        </w:rPr>
        <w:t>ВЪЗЛОЖИТЕЛЯТ</w:t>
      </w:r>
      <w:r w:rsidRPr="00823836">
        <w:rPr>
          <w:rFonts w:ascii="Times New Roman" w:eastAsia="Times New Roman" w:hAnsi="Times New Roman" w:cs="Times New Roman"/>
          <w:sz w:val="24"/>
          <w:szCs w:val="24"/>
        </w:rPr>
        <w:t xml:space="preserve"> има право да прекрати този Договор след като даде достатъчен срок за изпълнение на задължението за възстановяване, но не повече от 30 (тридесет) дни.</w:t>
      </w:r>
    </w:p>
    <w:p w:rsidR="00135C37" w:rsidRPr="00823836" w:rsidRDefault="00135C37" w:rsidP="006C3969">
      <w:pPr>
        <w:spacing w:after="0" w:line="360" w:lineRule="auto"/>
        <w:jc w:val="both"/>
        <w:rPr>
          <w:rFonts w:ascii="Times New Roman" w:eastAsia="Times New Roman" w:hAnsi="Times New Roman" w:cs="Times New Roman"/>
          <w:sz w:val="24"/>
          <w:szCs w:val="24"/>
        </w:rPr>
      </w:pPr>
    </w:p>
    <w:p w:rsidR="00135C37" w:rsidRPr="00823836" w:rsidRDefault="00135C37" w:rsidP="006C3969">
      <w:pPr>
        <w:keepNext/>
        <w:spacing w:before="240" w:after="60" w:line="360" w:lineRule="auto"/>
        <w:ind w:firstLine="708"/>
        <w:jc w:val="both"/>
        <w:outlineLvl w:val="0"/>
        <w:rPr>
          <w:rFonts w:ascii="Times New Roman" w:eastAsia="Times New Roman" w:hAnsi="Times New Roman" w:cs="Times New Roman"/>
          <w:b/>
          <w:caps/>
          <w:kern w:val="32"/>
          <w:sz w:val="24"/>
          <w:szCs w:val="24"/>
        </w:rPr>
      </w:pPr>
      <w:bookmarkStart w:id="4" w:name="_Toc220843973"/>
      <w:r w:rsidRPr="00823836">
        <w:rPr>
          <w:rFonts w:ascii="Times New Roman" w:eastAsia="Times New Roman" w:hAnsi="Times New Roman" w:cs="Times New Roman"/>
          <w:b/>
          <w:caps/>
          <w:kern w:val="32"/>
          <w:sz w:val="24"/>
          <w:szCs w:val="24"/>
          <w:lang w:val="en-US"/>
        </w:rPr>
        <w:t>V</w:t>
      </w:r>
      <w:r w:rsidRPr="00823836">
        <w:rPr>
          <w:rFonts w:ascii="Times New Roman" w:eastAsia="Times New Roman" w:hAnsi="Times New Roman" w:cs="Times New Roman"/>
          <w:b/>
          <w:caps/>
          <w:kern w:val="32"/>
          <w:sz w:val="24"/>
          <w:szCs w:val="24"/>
        </w:rPr>
        <w:t xml:space="preserve">ІІІ. </w:t>
      </w:r>
      <w:r w:rsidRPr="00823836">
        <w:rPr>
          <w:rFonts w:ascii="Times New Roman" w:eastAsia="Times New Roman" w:hAnsi="Times New Roman" w:cs="Times New Roman"/>
          <w:b/>
          <w:bCs/>
          <w:kern w:val="32"/>
          <w:sz w:val="24"/>
          <w:szCs w:val="24"/>
        </w:rPr>
        <w:t>ОТГОВОРНОСТ ПРИ НЕИЗПЪЛНЕНИЕ</w:t>
      </w:r>
      <w:bookmarkEnd w:id="4"/>
    </w:p>
    <w:p w:rsidR="00135C37" w:rsidRPr="00823836" w:rsidRDefault="00135C37" w:rsidP="006C3969">
      <w:pPr>
        <w:spacing w:after="0" w:line="360" w:lineRule="auto"/>
        <w:jc w:val="both"/>
        <w:rPr>
          <w:rFonts w:ascii="Times New Roman" w:eastAsia="Times New Roman" w:hAnsi="Times New Roman" w:cs="Times New Roman"/>
          <w:b/>
          <w:sz w:val="24"/>
          <w:szCs w:val="24"/>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55. (1)</w:t>
      </w:r>
      <w:r w:rsidRPr="00823836">
        <w:rPr>
          <w:rFonts w:ascii="Times New Roman" w:eastAsia="Times New Roman" w:hAnsi="Times New Roman" w:cs="Times New Roman"/>
          <w:sz w:val="24"/>
          <w:szCs w:val="24"/>
        </w:rPr>
        <w:t xml:space="preserve"> В случай, че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sz w:val="24"/>
          <w:szCs w:val="24"/>
          <w:lang w:val="ru-RU"/>
        </w:rPr>
        <w:t>няма подписан</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i/>
          <w:sz w:val="24"/>
          <w:szCs w:val="24"/>
        </w:rPr>
        <w:t>Констативен акт обр. 15 до срока за  изпълнение на Строежа/протокол за приемане</w:t>
      </w:r>
      <w:r w:rsidRPr="00823836">
        <w:rPr>
          <w:rFonts w:ascii="Times New Roman" w:eastAsia="Times New Roman" w:hAnsi="Times New Roman" w:cs="Times New Roman"/>
          <w:sz w:val="24"/>
          <w:szCs w:val="24"/>
        </w:rPr>
        <w:t xml:space="preserve">, както и когато изостава от сроковете по Графика за изпълнение на СМР и забавата не се дължи на действия или актове на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КОНСУЛТАНТА</w:t>
      </w:r>
      <w:r w:rsidRPr="00823836">
        <w:rPr>
          <w:rFonts w:ascii="Times New Roman" w:eastAsia="Times New Roman" w:hAnsi="Times New Roman" w:cs="Times New Roman"/>
          <w:sz w:val="24"/>
          <w:szCs w:val="24"/>
        </w:rPr>
        <w:t xml:space="preserve"> или Форсмажорно обстоятелство, или действия (актове) на трети страни, различни от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да плати неустойка на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в размер на 1  на сто от Цената за изпълнение на съответния обект/дейност , за всеки ден забава.</w:t>
      </w:r>
    </w:p>
    <w:p w:rsidR="00135C37" w:rsidRPr="00823836" w:rsidRDefault="00135C37" w:rsidP="006C3969">
      <w:pPr>
        <w:spacing w:after="0" w:line="360" w:lineRule="auto"/>
        <w:ind w:firstLine="851"/>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(2)</w:t>
      </w:r>
      <w:r w:rsidRPr="00823836">
        <w:rPr>
          <w:rFonts w:ascii="Times New Roman" w:eastAsia="Times New Roman" w:hAnsi="Times New Roman" w:cs="Times New Roman"/>
          <w:sz w:val="24"/>
          <w:szCs w:val="24"/>
          <w:lang w:eastAsia="bg-BG"/>
        </w:rPr>
        <w:t xml:space="preserve"> При забавено изпълнение на всяко друго задължение по този Договора от страна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последният дължи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н</w:t>
      </w:r>
      <w:r w:rsidR="002726DE">
        <w:rPr>
          <w:rFonts w:ascii="Times New Roman" w:eastAsia="Times New Roman" w:hAnsi="Times New Roman" w:cs="Times New Roman"/>
          <w:sz w:val="24"/>
          <w:szCs w:val="24"/>
          <w:lang w:eastAsia="bg-BG"/>
        </w:rPr>
        <w:t>еустойка в размер на 0,1 на сто</w:t>
      </w:r>
      <w:r w:rsidRPr="00823836">
        <w:rPr>
          <w:rFonts w:ascii="Times New Roman" w:eastAsia="Times New Roman" w:hAnsi="Times New Roman" w:cs="Times New Roman"/>
          <w:sz w:val="24"/>
          <w:szCs w:val="24"/>
          <w:lang w:eastAsia="bg-BG"/>
        </w:rPr>
        <w:t xml:space="preserve"> от Цената за изпълнение </w:t>
      </w:r>
      <w:r w:rsidRPr="00823836">
        <w:rPr>
          <w:rFonts w:ascii="Times New Roman" w:eastAsia="Times New Roman" w:hAnsi="Times New Roman" w:cs="Times New Roman"/>
          <w:sz w:val="24"/>
          <w:szCs w:val="24"/>
        </w:rPr>
        <w:t xml:space="preserve">на съответния обект/дейност </w:t>
      </w:r>
      <w:r w:rsidRPr="00823836">
        <w:rPr>
          <w:rFonts w:ascii="Times New Roman" w:eastAsia="Times New Roman" w:hAnsi="Times New Roman" w:cs="Times New Roman"/>
          <w:sz w:val="24"/>
          <w:szCs w:val="24"/>
          <w:lang w:eastAsia="bg-BG"/>
        </w:rPr>
        <w:t>на ден за всеки ден забава.</w:t>
      </w:r>
    </w:p>
    <w:p w:rsidR="00135C37" w:rsidRPr="00823836" w:rsidRDefault="00135C37" w:rsidP="006C3969">
      <w:pPr>
        <w:spacing w:after="0" w:line="360" w:lineRule="auto"/>
        <w:ind w:firstLine="708"/>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t>(3)</w:t>
      </w:r>
      <w:r w:rsidRPr="00823836">
        <w:rPr>
          <w:rFonts w:ascii="Times New Roman" w:eastAsia="Times New Roman" w:hAnsi="Times New Roman" w:cs="Times New Roman"/>
          <w:sz w:val="24"/>
          <w:szCs w:val="24"/>
        </w:rPr>
        <w:t xml:space="preserve"> За всяко друго неизпълнение на задължение по Договора, дефинирано изрично или квалифицирано като такова, включително без да е упоменато, че ще се счита за неизпълнение,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дължи неустойка в размер на 10  на сто от стойността на  неизпълненото задължение, а когато стойността на задължението не може да бъде </w:t>
      </w:r>
      <w:r w:rsidRPr="00823836">
        <w:rPr>
          <w:rFonts w:ascii="Times New Roman" w:eastAsia="Times New Roman" w:hAnsi="Times New Roman" w:cs="Times New Roman"/>
          <w:sz w:val="24"/>
          <w:szCs w:val="24"/>
        </w:rPr>
        <w:lastRenderedPageBreak/>
        <w:t>определена или задължението е без стойност, неустойката е в размер на 0, 5 на сто от Цената за изпълнение на съответния обект/дейност</w:t>
      </w:r>
      <w:r w:rsidRPr="00823836">
        <w:rPr>
          <w:rFonts w:ascii="Times New Roman" w:eastAsia="Times New Roman" w:hAnsi="Times New Roman" w:cs="Times New Roman"/>
          <w:b/>
          <w:sz w:val="24"/>
          <w:szCs w:val="24"/>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56.</w:t>
      </w:r>
      <w:r w:rsidRPr="00823836">
        <w:rPr>
          <w:rFonts w:ascii="Times New Roman" w:eastAsia="Times New Roman" w:hAnsi="Times New Roman" w:cs="Times New Roman"/>
          <w:sz w:val="24"/>
          <w:szCs w:val="24"/>
          <w:lang w:eastAsia="bg-BG"/>
        </w:rPr>
        <w:t xml:space="preserve"> При лошо или частично изпълнение на СМР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дължи н</w:t>
      </w:r>
      <w:r w:rsidR="002726DE">
        <w:rPr>
          <w:rFonts w:ascii="Times New Roman" w:eastAsia="Times New Roman" w:hAnsi="Times New Roman" w:cs="Times New Roman"/>
          <w:sz w:val="24"/>
          <w:szCs w:val="24"/>
          <w:lang w:eastAsia="bg-BG"/>
        </w:rPr>
        <w:t>еустойка в размер на 30% на сто</w:t>
      </w:r>
      <w:r w:rsidRPr="00823836">
        <w:rPr>
          <w:rFonts w:ascii="Times New Roman" w:eastAsia="Times New Roman" w:hAnsi="Times New Roman" w:cs="Times New Roman"/>
          <w:sz w:val="24"/>
          <w:szCs w:val="24"/>
          <w:lang w:val="ru-RU" w:eastAsia="bg-BG"/>
        </w:rPr>
        <w:t xml:space="preserve"> от стойността на СМР, които е следвало да бъдат изпълнени точно.</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57. (1)</w:t>
      </w:r>
      <w:r w:rsidRPr="00823836">
        <w:rPr>
          <w:rFonts w:ascii="Times New Roman" w:eastAsia="Times New Roman" w:hAnsi="Times New Roman" w:cs="Times New Roman"/>
          <w:bCs/>
          <w:sz w:val="24"/>
          <w:szCs w:val="24"/>
          <w:lang w:eastAsia="bg-BG"/>
        </w:rPr>
        <w:t xml:space="preserve"> </w:t>
      </w:r>
      <w:r w:rsidRPr="00823836">
        <w:rPr>
          <w:rFonts w:ascii="Times New Roman" w:eastAsia="Times New Roman" w:hAnsi="Times New Roman" w:cs="Times New Roman"/>
          <w:sz w:val="24"/>
          <w:szCs w:val="24"/>
          <w:lang w:eastAsia="bg-BG"/>
        </w:rPr>
        <w:t xml:space="preserve">Всички санкции, наложени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във връзка или по повод дейности, за които отговаря </w:t>
      </w:r>
      <w:r w:rsidRPr="00823836">
        <w:rPr>
          <w:rFonts w:ascii="Times New Roman" w:eastAsia="Times New Roman" w:hAnsi="Times New Roman" w:cs="Times New Roman"/>
          <w:b/>
          <w:spacing w:val="-1"/>
          <w:sz w:val="24"/>
          <w:szCs w:val="24"/>
          <w:lang w:eastAsia="bg-BG"/>
        </w:rPr>
        <w:t>ИЗПЪЛНИТЕЛЯ</w:t>
      </w:r>
      <w:r w:rsidRPr="00823836">
        <w:rPr>
          <w:rFonts w:ascii="Times New Roman" w:eastAsia="Times New Roman" w:hAnsi="Times New Roman" w:cs="Times New Roman"/>
          <w:sz w:val="24"/>
          <w:szCs w:val="24"/>
          <w:lang w:eastAsia="bg-BG"/>
        </w:rPr>
        <w:t xml:space="preserve">, са за сметка на </w:t>
      </w:r>
      <w:r w:rsidRPr="00823836">
        <w:rPr>
          <w:rFonts w:ascii="Times New Roman" w:eastAsia="Times New Roman" w:hAnsi="Times New Roman" w:cs="Times New Roman"/>
          <w:b/>
          <w:spacing w:val="-1"/>
          <w:sz w:val="24"/>
          <w:szCs w:val="24"/>
          <w:lang w:eastAsia="bg-BG"/>
        </w:rPr>
        <w:t>ИЗПЪЛНИТЕЛЯ</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(2)Всички санкции и неустойки не могат да</w:t>
      </w:r>
      <w:r w:rsidR="002726DE">
        <w:rPr>
          <w:rFonts w:ascii="Times New Roman" w:eastAsia="Times New Roman" w:hAnsi="Times New Roman" w:cs="Times New Roman"/>
          <w:sz w:val="24"/>
          <w:szCs w:val="24"/>
          <w:lang w:eastAsia="bg-BG"/>
        </w:rPr>
        <w:t xml:space="preserve"> надхвърлят повече от 30 на сто</w:t>
      </w:r>
      <w:r w:rsidRPr="00823836">
        <w:rPr>
          <w:rFonts w:ascii="Times New Roman" w:eastAsia="Times New Roman" w:hAnsi="Times New Roman" w:cs="Times New Roman"/>
          <w:sz w:val="24"/>
          <w:szCs w:val="24"/>
          <w:lang w:eastAsia="bg-BG"/>
        </w:rPr>
        <w:t xml:space="preserve"> от Общата</w:t>
      </w:r>
      <w:r w:rsidR="002726DE">
        <w:rPr>
          <w:rFonts w:ascii="Times New Roman" w:eastAsia="Times New Roman" w:hAnsi="Times New Roman" w:cs="Times New Roman"/>
          <w:sz w:val="24"/>
          <w:szCs w:val="24"/>
          <w:lang w:eastAsia="bg-BG"/>
        </w:rPr>
        <w:t xml:space="preserve"> цена за изпълнение на Договора</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lang w:eastAsia="bg-BG"/>
        </w:rPr>
        <w:t>(3)при пълно неизпълнение, ИЗПЪЛНИТЕЛЯТ следва да възтанови всички изплатени му суми до момента</w:t>
      </w:r>
      <w:r w:rsidRPr="00823836">
        <w:rPr>
          <w:rFonts w:ascii="Times New Roman" w:eastAsia="Times New Roman" w:hAnsi="Times New Roman" w:cs="Times New Roman"/>
          <w:sz w:val="24"/>
          <w:szCs w:val="24"/>
        </w:rPr>
        <w:t xml:space="preserve"> за обекта</w:t>
      </w:r>
      <w:r w:rsidRPr="00823836">
        <w:rPr>
          <w:rFonts w:ascii="Times New Roman" w:eastAsia="Times New Roman" w:hAnsi="Times New Roman" w:cs="Times New Roman"/>
          <w:sz w:val="24"/>
          <w:szCs w:val="24"/>
          <w:lang w:eastAsia="bg-BG"/>
        </w:rPr>
        <w:t xml:space="preserve">, а </w:t>
      </w:r>
      <w:r w:rsidRPr="00823836">
        <w:rPr>
          <w:rFonts w:ascii="Times New Roman" w:eastAsia="Times New Roman" w:hAnsi="Times New Roman" w:cs="Times New Roman"/>
          <w:sz w:val="24"/>
          <w:szCs w:val="24"/>
        </w:rPr>
        <w:t xml:space="preserve"> ВЪЗЛОЖИТЕЛЯТ има право на обезщетение освен усвояването на пълния размер на гаранцията за изпълнение внесена за обекта, както и неустойка в размер равна на изплатения аванс за обекта.</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rPr>
        <w:t>(4)за пълно неизпълнение се счита три последователни случая на изоставане в сроковете/графика за обекта.</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lang w:eastAsia="bg-BG"/>
        </w:rPr>
        <w:t xml:space="preserve">Чл. 58. </w:t>
      </w:r>
      <w:bookmarkStart w:id="5" w:name="_Toc220843974"/>
      <w:r w:rsidRPr="00823836">
        <w:rPr>
          <w:rFonts w:ascii="Times New Roman" w:eastAsia="Times New Roman" w:hAnsi="Times New Roman" w:cs="Times New Roman"/>
          <w:b/>
          <w:sz w:val="24"/>
          <w:szCs w:val="24"/>
        </w:rPr>
        <w:t>(1)</w:t>
      </w:r>
      <w:r w:rsidRPr="00823836">
        <w:rPr>
          <w:rFonts w:ascii="Times New Roman" w:eastAsia="Times New Roman" w:hAnsi="Times New Roman" w:cs="Times New Roman"/>
          <w:sz w:val="24"/>
          <w:szCs w:val="24"/>
        </w:rPr>
        <w:t>Всички дължими санкции и неустойки   се прихващат от следващи плащания, а при недостатъчен размер се усвояват от наличната гаранция за изпълнение по договора, независимо за кой обект е.</w:t>
      </w:r>
    </w:p>
    <w:p w:rsidR="00135C37" w:rsidRPr="00823836" w:rsidRDefault="00135C37" w:rsidP="006C3969">
      <w:pPr>
        <w:spacing w:line="360" w:lineRule="auto"/>
        <w:ind w:firstLine="708"/>
        <w:jc w:val="both"/>
        <w:rPr>
          <w:rFonts w:ascii="Times New Roman" w:eastAsia="Calibri" w:hAnsi="Times New Roman" w:cs="Times New Roman"/>
          <w:sz w:val="24"/>
          <w:szCs w:val="24"/>
        </w:rPr>
      </w:pPr>
      <w:r w:rsidRPr="00823836">
        <w:rPr>
          <w:rFonts w:ascii="Times New Roman" w:eastAsia="Times New Roman" w:hAnsi="Times New Roman" w:cs="Times New Roman"/>
          <w:sz w:val="24"/>
          <w:szCs w:val="24"/>
        </w:rPr>
        <w:t xml:space="preserve">(2) </w:t>
      </w:r>
      <w:r w:rsidRPr="00823836">
        <w:rPr>
          <w:rFonts w:ascii="Times New Roman" w:eastAsia="Calibri" w:hAnsi="Times New Roman" w:cs="Times New Roman"/>
          <w:sz w:val="24"/>
          <w:szCs w:val="24"/>
        </w:rPr>
        <w:t xml:space="preserve"> Изпълнителя се задължава да поддържа пълния размер на гаранцията за изпълнение.</w:t>
      </w:r>
    </w:p>
    <w:p w:rsidR="00135C37" w:rsidRPr="00823836" w:rsidRDefault="00135C37" w:rsidP="006C3969">
      <w:pPr>
        <w:spacing w:after="0" w:line="360" w:lineRule="auto"/>
        <w:jc w:val="both"/>
        <w:rPr>
          <w:rFonts w:ascii="Times New Roman" w:eastAsia="Calibri" w:hAnsi="Times New Roman" w:cs="Times New Roman"/>
          <w:sz w:val="24"/>
          <w:szCs w:val="24"/>
          <w:lang w:eastAsia="bg-BG"/>
        </w:rPr>
      </w:pPr>
      <w:r w:rsidRPr="00823836">
        <w:rPr>
          <w:rFonts w:ascii="Times New Roman" w:eastAsia="Calibri" w:hAnsi="Times New Roman" w:cs="Times New Roman"/>
          <w:sz w:val="24"/>
          <w:szCs w:val="24"/>
          <w:lang w:eastAsia="bg-BG"/>
        </w:rPr>
        <w:t>(3) Ако сумата по гаранцията за изпълнение е недостатъчна, за остатъка възложителят ще реализира правата си по реда на ГПК.</w:t>
      </w:r>
    </w:p>
    <w:p w:rsidR="00135C37" w:rsidRPr="00823836" w:rsidRDefault="00135C37" w:rsidP="006C3969">
      <w:pPr>
        <w:spacing w:after="0" w:line="360" w:lineRule="auto"/>
        <w:jc w:val="both"/>
        <w:rPr>
          <w:rFonts w:ascii="Times New Roman" w:eastAsia="Calibri" w:hAnsi="Times New Roman" w:cs="Times New Roman"/>
          <w:sz w:val="24"/>
          <w:szCs w:val="24"/>
          <w:lang w:eastAsia="bg-BG"/>
        </w:rPr>
      </w:pPr>
    </w:p>
    <w:p w:rsidR="00135C37" w:rsidRPr="00823836" w:rsidRDefault="00135C37" w:rsidP="006C3969">
      <w:pPr>
        <w:widowControl w:val="0"/>
        <w:spacing w:after="0" w:line="360" w:lineRule="auto"/>
        <w:ind w:firstLine="720"/>
        <w:jc w:val="both"/>
        <w:rPr>
          <w:rFonts w:ascii="Times New Roman" w:eastAsia="Times New Roman" w:hAnsi="Times New Roman" w:cs="Times New Roman"/>
          <w:b/>
          <w:caps/>
          <w:kern w:val="32"/>
          <w:sz w:val="24"/>
          <w:szCs w:val="24"/>
        </w:rPr>
      </w:pPr>
      <w:r w:rsidRPr="00823836">
        <w:rPr>
          <w:rFonts w:ascii="Times New Roman" w:eastAsia="Times New Roman" w:hAnsi="Times New Roman" w:cs="Times New Roman"/>
          <w:b/>
          <w:caps/>
          <w:kern w:val="32"/>
          <w:sz w:val="24"/>
          <w:szCs w:val="24"/>
        </w:rPr>
        <w:t>ІХ. ОТГОВОРНОСТ ЗА ВРЕДИ. ЗАСТРАХОВКИ</w:t>
      </w:r>
      <w:bookmarkEnd w:id="5"/>
    </w:p>
    <w:p w:rsidR="00135C37" w:rsidRPr="00823836" w:rsidRDefault="00135C37" w:rsidP="006C3969">
      <w:pPr>
        <w:spacing w:after="0" w:line="360" w:lineRule="auto"/>
        <w:jc w:val="both"/>
        <w:rPr>
          <w:rFonts w:ascii="Times New Roman" w:eastAsia="Times New Roman" w:hAnsi="Times New Roman" w:cs="Times New Roman"/>
          <w:sz w:val="24"/>
          <w:szCs w:val="24"/>
        </w:rPr>
      </w:pPr>
    </w:p>
    <w:p w:rsidR="00135C37" w:rsidRPr="00823836" w:rsidRDefault="00135C37" w:rsidP="006C3969">
      <w:pPr>
        <w:spacing w:after="0" w:line="360" w:lineRule="auto"/>
        <w:ind w:firstLine="708"/>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t>Чл. 59. (1)</w:t>
      </w:r>
      <w:r w:rsidRPr="00823836">
        <w:rPr>
          <w:rFonts w:ascii="Times New Roman" w:eastAsia="Times New Roman" w:hAnsi="Times New Roman" w:cs="Times New Roman"/>
          <w:sz w:val="24"/>
          <w:szCs w:val="24"/>
        </w:rPr>
        <w:t xml:space="preserve">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носи отговорност и се задължава да обезщети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за което и да е искане, претенция, процедура или разноска, направени във връзка с имуществени и неимуществени вреди, причинени на други участници в строителството и/или трети лица, вкл. телесна повреди или смърт, при или по повод изпълнението на задълженията си по този Договор.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lastRenderedPageBreak/>
        <w:t>(2) ИЗПЪЛНИТЕЛЯТ</w:t>
      </w:r>
      <w:r w:rsidRPr="00823836">
        <w:rPr>
          <w:rFonts w:ascii="Times New Roman" w:eastAsia="Times New Roman" w:hAnsi="Times New Roman" w:cs="Times New Roman"/>
          <w:sz w:val="24"/>
          <w:szCs w:val="24"/>
        </w:rPr>
        <w:t xml:space="preserve"> носи отговорност и се задължава да обезщети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за което и да е искане, претенция, процедура или разноска, направени във връзка с материални вреди, причинени на движима или недвижима собственост на други участници в строителството и/или на трети лица, при или по повод изпълнението на задълженията си по този Договор. </w:t>
      </w:r>
    </w:p>
    <w:p w:rsidR="00135C37" w:rsidRPr="00823836" w:rsidRDefault="00135C37" w:rsidP="006C3969">
      <w:pPr>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 60. </w:t>
      </w:r>
      <w:r w:rsidRPr="00823836">
        <w:rPr>
          <w:rFonts w:ascii="Times New Roman" w:eastAsia="Times New Roman" w:hAnsi="Times New Roman" w:cs="Times New Roman"/>
          <w:sz w:val="24"/>
          <w:szCs w:val="24"/>
          <w:lang w:eastAsia="bg-BG"/>
        </w:rPr>
        <w:t xml:space="preserve">На основание чл. 171, ал.1 от ЗУТ, на датата на сключването на този договор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представя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валидна застрахователна полица или еквивалент за професионална отговорност за вреди, причинени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или на други участници в строителството, или на трети лица вследствие на неправомерни действия или бездействия при или по повод изпълнение на задълженията си по този Договор.</w:t>
      </w:r>
    </w:p>
    <w:p w:rsidR="00135C37" w:rsidRPr="00823836" w:rsidRDefault="00135C37" w:rsidP="006C3969">
      <w:pPr>
        <w:spacing w:after="0" w:line="360" w:lineRule="auto"/>
        <w:ind w:right="72" w:firstLine="90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Чл.61. </w:t>
      </w:r>
      <w:r w:rsidRPr="00823836">
        <w:rPr>
          <w:rFonts w:ascii="Times New Roman" w:eastAsia="Times New Roman" w:hAnsi="Times New Roman" w:cs="Times New Roman"/>
          <w:sz w:val="24"/>
          <w:szCs w:val="24"/>
          <w:lang w:eastAsia="bg-BG"/>
        </w:rPr>
        <w:t>Застраховката по чл. 171, ал.1 от ЗУТ трябва да се поддържа до изтичането на срока на договора за изпълнение на Строежа.</w:t>
      </w:r>
    </w:p>
    <w:p w:rsidR="00135C37" w:rsidRPr="00823836" w:rsidRDefault="00135C37" w:rsidP="006C3969">
      <w:pPr>
        <w:widowControl w:val="0"/>
        <w:spacing w:after="0" w:line="360" w:lineRule="auto"/>
        <w:ind w:right="22"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Чл.62. </w:t>
      </w:r>
      <w:r w:rsidRPr="00823836">
        <w:rPr>
          <w:rFonts w:ascii="Times New Roman" w:eastAsia="Times New Roman" w:hAnsi="Times New Roman" w:cs="Times New Roman"/>
          <w:sz w:val="24"/>
          <w:szCs w:val="24"/>
          <w:lang w:eastAsia="bg-BG"/>
        </w:rPr>
        <w:t>Застраховката, следва  да бъде направена при застраховател, който е местно лице, или е установен в държава член на ЕС, или в страна по споразумението за Европейското икономическо пространство, или Конфедерация Швейцария.</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63. </w:t>
      </w:r>
      <w:r w:rsidRPr="00823836">
        <w:rPr>
          <w:rFonts w:ascii="Times New Roman" w:eastAsia="Times New Roman" w:hAnsi="Times New Roman" w:cs="Times New Roman"/>
          <w:sz w:val="24"/>
          <w:szCs w:val="24"/>
        </w:rPr>
        <w:t xml:space="preserve">Разходите по обслужване на застраховката са за сметка на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bCs/>
          <w:iCs/>
          <w:sz w:val="24"/>
          <w:szCs w:val="24"/>
        </w:rPr>
        <w:t>.</w:t>
      </w:r>
    </w:p>
    <w:p w:rsidR="00135C37" w:rsidRPr="00823836" w:rsidRDefault="00135C37" w:rsidP="006C3969">
      <w:pPr>
        <w:autoSpaceDE w:val="0"/>
        <w:autoSpaceDN w:val="0"/>
        <w:adjustRightInd w:val="0"/>
        <w:spacing w:after="0" w:line="360" w:lineRule="auto"/>
        <w:ind w:firstLine="708"/>
        <w:jc w:val="both"/>
        <w:rPr>
          <w:rFonts w:ascii="Times New Roman" w:eastAsia="Times New Roman" w:hAnsi="Times New Roman" w:cs="Times New Roman"/>
          <w:bCs/>
          <w:iCs/>
          <w:sz w:val="24"/>
          <w:szCs w:val="24"/>
          <w:lang w:eastAsia="bg-BG"/>
        </w:rPr>
      </w:pPr>
      <w:r w:rsidRPr="00823836">
        <w:rPr>
          <w:rFonts w:ascii="Times New Roman" w:eastAsia="Times New Roman" w:hAnsi="Times New Roman" w:cs="Times New Roman"/>
          <w:b/>
          <w:bCs/>
          <w:iCs/>
          <w:sz w:val="24"/>
          <w:szCs w:val="24"/>
          <w:lang w:eastAsia="bg-BG"/>
        </w:rPr>
        <w:t>Чл. 64.</w:t>
      </w:r>
      <w:r w:rsidRPr="00823836">
        <w:rPr>
          <w:rFonts w:ascii="Times New Roman" w:eastAsia="Times New Roman" w:hAnsi="Times New Roman" w:cs="Times New Roman"/>
          <w:bCs/>
          <w:iCs/>
          <w:sz w:val="24"/>
          <w:szCs w:val="24"/>
          <w:lang w:eastAsia="bg-BG"/>
        </w:rPr>
        <w:t xml:space="preserve"> </w:t>
      </w:r>
      <w:r w:rsidRPr="00823836">
        <w:rPr>
          <w:rFonts w:ascii="Times New Roman" w:eastAsia="Times New Roman" w:hAnsi="Times New Roman" w:cs="Times New Roman"/>
          <w:b/>
          <w:bCs/>
          <w:iCs/>
          <w:sz w:val="24"/>
          <w:szCs w:val="24"/>
          <w:lang w:eastAsia="bg-BG"/>
        </w:rPr>
        <w:t>(1)</w:t>
      </w:r>
      <w:r w:rsidRPr="00823836">
        <w:rPr>
          <w:rFonts w:ascii="Times New Roman" w:eastAsia="Times New Roman" w:hAnsi="Times New Roman" w:cs="Times New Roman"/>
          <w:bCs/>
          <w:iCs/>
          <w:sz w:val="24"/>
          <w:szCs w:val="24"/>
          <w:lang w:eastAsia="bg-BG"/>
        </w:rPr>
        <w:t xml:space="preserve">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bCs/>
          <w:iCs/>
          <w:sz w:val="24"/>
          <w:szCs w:val="24"/>
          <w:lang w:eastAsia="bg-BG"/>
        </w:rPr>
        <w:t xml:space="preserve"> е длъжен да поддържа застрахователния лимит през целия</w:t>
      </w:r>
      <w:r w:rsidRPr="00823836">
        <w:rPr>
          <w:rFonts w:ascii="Times New Roman" w:eastAsia="Times New Roman" w:hAnsi="Times New Roman" w:cs="Times New Roman"/>
          <w:bCs/>
          <w:iCs/>
          <w:sz w:val="24"/>
          <w:szCs w:val="24"/>
          <w:lang w:val="ru-RU" w:eastAsia="bg-BG"/>
        </w:rPr>
        <w:t xml:space="preserve"> </w:t>
      </w:r>
      <w:r w:rsidRPr="00823836">
        <w:rPr>
          <w:rFonts w:ascii="Times New Roman" w:eastAsia="Times New Roman" w:hAnsi="Times New Roman" w:cs="Times New Roman"/>
          <w:bCs/>
          <w:iCs/>
          <w:sz w:val="24"/>
          <w:szCs w:val="24"/>
          <w:lang w:eastAsia="bg-BG"/>
        </w:rPr>
        <w:t>период на договора, включително като заплати допълнителни премии, в случай че през</w:t>
      </w:r>
      <w:r w:rsidRPr="00823836">
        <w:rPr>
          <w:rFonts w:ascii="Times New Roman" w:eastAsia="Times New Roman" w:hAnsi="Times New Roman" w:cs="Times New Roman"/>
          <w:bCs/>
          <w:iCs/>
          <w:sz w:val="24"/>
          <w:szCs w:val="24"/>
          <w:lang w:val="ru-RU" w:eastAsia="bg-BG"/>
        </w:rPr>
        <w:t xml:space="preserve"> </w:t>
      </w:r>
      <w:r w:rsidRPr="00823836">
        <w:rPr>
          <w:rFonts w:ascii="Times New Roman" w:eastAsia="Times New Roman" w:hAnsi="Times New Roman" w:cs="Times New Roman"/>
          <w:bCs/>
          <w:iCs/>
          <w:sz w:val="24"/>
          <w:szCs w:val="24"/>
          <w:lang w:eastAsia="bg-BG"/>
        </w:rPr>
        <w:t>застрахователния период настъпят събития, които биха намалили застрахователното</w:t>
      </w:r>
      <w:r w:rsidRPr="00823836">
        <w:rPr>
          <w:rFonts w:ascii="Times New Roman" w:eastAsia="Times New Roman" w:hAnsi="Times New Roman" w:cs="Times New Roman"/>
          <w:bCs/>
          <w:iCs/>
          <w:sz w:val="24"/>
          <w:szCs w:val="24"/>
          <w:lang w:val="ru-RU" w:eastAsia="bg-BG"/>
        </w:rPr>
        <w:t xml:space="preserve"> </w:t>
      </w:r>
      <w:r w:rsidRPr="00823836">
        <w:rPr>
          <w:rFonts w:ascii="Times New Roman" w:eastAsia="Times New Roman" w:hAnsi="Times New Roman" w:cs="Times New Roman"/>
          <w:bCs/>
          <w:iCs/>
          <w:sz w:val="24"/>
          <w:szCs w:val="24"/>
          <w:lang w:eastAsia="bg-BG"/>
        </w:rPr>
        <w:t>покритие.</w:t>
      </w:r>
    </w:p>
    <w:p w:rsidR="00135C37" w:rsidRPr="00823836" w:rsidRDefault="00135C37" w:rsidP="006C3969">
      <w:pPr>
        <w:spacing w:after="0" w:line="360" w:lineRule="auto"/>
        <w:ind w:firstLine="709"/>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(2) ВЪЗЛОЖИТЕЛЯТ</w:t>
      </w:r>
      <w:r w:rsidRPr="00823836">
        <w:rPr>
          <w:rFonts w:ascii="Times New Roman" w:eastAsia="Times New Roman" w:hAnsi="Times New Roman" w:cs="Times New Roman"/>
          <w:sz w:val="24"/>
          <w:szCs w:val="24"/>
        </w:rPr>
        <w:t xml:space="preserve"> има право да поиска представянето от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на застрахователната полица и платежните документи, удостоверяващи плащането на застрахователните премии по дължимата застраховка, като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да ги предостави на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в 7-дневен срок от получаването на направеното искане.</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bCs/>
          <w:iCs/>
          <w:sz w:val="24"/>
          <w:szCs w:val="24"/>
        </w:rPr>
        <w:t>(3)</w:t>
      </w:r>
      <w:r w:rsidRPr="00823836">
        <w:rPr>
          <w:rFonts w:ascii="Times New Roman" w:eastAsia="Times New Roman" w:hAnsi="Times New Roman" w:cs="Times New Roman"/>
          <w:bCs/>
          <w:iCs/>
          <w:sz w:val="24"/>
          <w:szCs w:val="24"/>
        </w:rPr>
        <w:t xml:space="preserve"> Ако </w:t>
      </w:r>
      <w:r w:rsidRPr="00823836">
        <w:rPr>
          <w:rFonts w:ascii="Times New Roman" w:eastAsia="Times New Roman" w:hAnsi="Times New Roman" w:cs="Times New Roman"/>
          <w:b/>
          <w:sz w:val="24"/>
          <w:szCs w:val="24"/>
        </w:rPr>
        <w:t>ВЪЗЛОЖИТЕЛЯТ</w:t>
      </w:r>
      <w:r w:rsidRPr="00823836">
        <w:rPr>
          <w:rFonts w:ascii="Times New Roman" w:eastAsia="Times New Roman" w:hAnsi="Times New Roman" w:cs="Times New Roman"/>
          <w:bCs/>
          <w:iCs/>
          <w:sz w:val="24"/>
          <w:szCs w:val="24"/>
        </w:rPr>
        <w:t xml:space="preserve"> констатира неизпълнение на задължението</w:t>
      </w:r>
      <w:r w:rsidRPr="00823836">
        <w:rPr>
          <w:rFonts w:ascii="Times New Roman" w:eastAsia="Times New Roman" w:hAnsi="Times New Roman" w:cs="Times New Roman"/>
          <w:bCs/>
          <w:iCs/>
          <w:sz w:val="24"/>
          <w:szCs w:val="24"/>
          <w:lang w:val="ru-RU"/>
        </w:rPr>
        <w:t xml:space="preserve"> </w:t>
      </w:r>
      <w:r w:rsidRPr="00823836">
        <w:rPr>
          <w:rFonts w:ascii="Times New Roman" w:eastAsia="Times New Roman" w:hAnsi="Times New Roman" w:cs="Times New Roman"/>
          <w:bCs/>
          <w:iCs/>
          <w:sz w:val="24"/>
          <w:szCs w:val="24"/>
        </w:rPr>
        <w:t xml:space="preserve">на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bCs/>
          <w:iCs/>
          <w:sz w:val="24"/>
          <w:szCs w:val="24"/>
        </w:rPr>
        <w:t xml:space="preserve"> за сключване и поддържане на застраховката по този раздел, той има право да спре плащанията на Цената за изпълнение на договора до отстраняване на констатираното неизпълнение.</w:t>
      </w:r>
    </w:p>
    <w:p w:rsidR="00135C37" w:rsidRDefault="00135C37" w:rsidP="006C3969">
      <w:pPr>
        <w:spacing w:after="0" w:line="360" w:lineRule="auto"/>
        <w:jc w:val="both"/>
        <w:rPr>
          <w:rFonts w:ascii="Times New Roman" w:eastAsia="Times New Roman" w:hAnsi="Times New Roman" w:cs="Times New Roman"/>
          <w:sz w:val="24"/>
          <w:szCs w:val="24"/>
        </w:rPr>
      </w:pPr>
    </w:p>
    <w:p w:rsidR="00135C37" w:rsidRPr="00823836" w:rsidRDefault="00135C37" w:rsidP="006C3969">
      <w:pPr>
        <w:keepNext/>
        <w:spacing w:before="240" w:after="60" w:line="360" w:lineRule="auto"/>
        <w:ind w:firstLine="708"/>
        <w:jc w:val="both"/>
        <w:outlineLvl w:val="0"/>
        <w:rPr>
          <w:rFonts w:ascii="Times New Roman" w:eastAsia="Times New Roman" w:hAnsi="Times New Roman" w:cs="Times New Roman"/>
          <w:b/>
          <w:caps/>
          <w:kern w:val="32"/>
          <w:sz w:val="24"/>
          <w:szCs w:val="24"/>
        </w:rPr>
      </w:pPr>
      <w:bookmarkStart w:id="6" w:name="_Toc220843975"/>
      <w:bookmarkStart w:id="7" w:name="_GoBack"/>
      <w:bookmarkEnd w:id="7"/>
      <w:r w:rsidRPr="00823836">
        <w:rPr>
          <w:rFonts w:ascii="Times New Roman" w:eastAsia="Times New Roman" w:hAnsi="Times New Roman" w:cs="Times New Roman"/>
          <w:b/>
          <w:caps/>
          <w:kern w:val="32"/>
          <w:sz w:val="24"/>
          <w:szCs w:val="24"/>
        </w:rPr>
        <w:lastRenderedPageBreak/>
        <w:t xml:space="preserve">Х. ОТСТРАНЯВАНЕ НА ДЕФЕКТИ В ГАРАНЦИОННИТЕ </w:t>
      </w:r>
      <w:bookmarkEnd w:id="6"/>
      <w:r w:rsidRPr="00823836">
        <w:rPr>
          <w:rFonts w:ascii="Times New Roman" w:eastAsia="Times New Roman" w:hAnsi="Times New Roman" w:cs="Times New Roman"/>
          <w:b/>
          <w:caps/>
          <w:kern w:val="32"/>
          <w:sz w:val="24"/>
          <w:szCs w:val="24"/>
        </w:rPr>
        <w:t>СРОКОВЕ</w:t>
      </w:r>
    </w:p>
    <w:p w:rsidR="00135C37" w:rsidRPr="00823836" w:rsidRDefault="00135C37" w:rsidP="006C3969">
      <w:pPr>
        <w:spacing w:after="0" w:line="360" w:lineRule="auto"/>
        <w:jc w:val="both"/>
        <w:rPr>
          <w:rFonts w:ascii="Times New Roman" w:eastAsia="Times New Roman" w:hAnsi="Times New Roman" w:cs="Times New Roman"/>
          <w:sz w:val="24"/>
          <w:szCs w:val="24"/>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65. (1)</w:t>
      </w:r>
      <w:r w:rsidRPr="00823836">
        <w:rPr>
          <w:rFonts w:ascii="Times New Roman" w:eastAsia="Times New Roman" w:hAnsi="Times New Roman" w:cs="Times New Roman"/>
          <w:sz w:val="24"/>
          <w:szCs w:val="24"/>
        </w:rPr>
        <w:t>При появили се дефекти в гаранционните срокове, възложителят уведомява писмено изпълнителя за възникналите дефекти. В три дневен срок от датата на уведомлението Възложителя и Изпълнителя извършват съвместен оглед и съставят констативен протокол, в който подробно се описват дефектите по вид и размери и се определя срок за отстраняване. Изпълнителя се задължава да отстрани дефектите описани в констативния протокол за своя сметка. Извършеното в този смисъл се констатира със съответен акт</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(2)</w:t>
      </w:r>
      <w:r w:rsidR="003372F7">
        <w:rPr>
          <w:rFonts w:ascii="Times New Roman" w:eastAsia="Times New Roman" w:hAnsi="Times New Roman" w:cs="Times New Roman"/>
          <w:sz w:val="24"/>
          <w:szCs w:val="24"/>
        </w:rPr>
        <w:t xml:space="preserve"> </w:t>
      </w:r>
      <w:r w:rsidRPr="00823836">
        <w:rPr>
          <w:rFonts w:ascii="Times New Roman" w:eastAsia="Times New Roman" w:hAnsi="Times New Roman" w:cs="Times New Roman"/>
          <w:sz w:val="24"/>
          <w:szCs w:val="24"/>
        </w:rPr>
        <w:t xml:space="preserve">В случай на неспазване на определения срок по предходната алинея,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се задължава да плати неустойка на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в размер на 1  на сто от Цената на констатирания дефект , за всеки ден забава.</w:t>
      </w:r>
    </w:p>
    <w:p w:rsidR="00135C37" w:rsidRPr="00823836" w:rsidRDefault="00135C37" w:rsidP="006C3969">
      <w:pPr>
        <w:widowControl w:val="0"/>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rPr>
        <w:t xml:space="preserve">Чл. 66. </w:t>
      </w:r>
      <w:r w:rsidRPr="00823836">
        <w:rPr>
          <w:rFonts w:ascii="Times New Roman" w:eastAsia="Times New Roman" w:hAnsi="Times New Roman" w:cs="Times New Roman"/>
          <w:sz w:val="24"/>
          <w:szCs w:val="24"/>
          <w:lang w:eastAsia="bg-BG"/>
        </w:rPr>
        <w:t xml:space="preserve">В случай, че изпълнителят не изпълни посоченото в предходната алинея свое задължение и възложителят отстрани дефекта сам или чрез друг, направените за това разноски се поемат от изпълнителя, сключил договора по настоящата обществена поръчка. Извършеното в този смисъл се констатира със съответен акт.  . </w:t>
      </w:r>
    </w:p>
    <w:p w:rsidR="00135C37" w:rsidRPr="00823836" w:rsidRDefault="00135C37" w:rsidP="006C3969">
      <w:pPr>
        <w:widowControl w:val="0"/>
        <w:tabs>
          <w:tab w:val="left" w:pos="709"/>
        </w:tabs>
        <w:spacing w:after="0" w:line="360" w:lineRule="auto"/>
        <w:jc w:val="both"/>
        <w:rPr>
          <w:rFonts w:ascii="Times New Roman" w:eastAsia="Times New Roman" w:hAnsi="Times New Roman" w:cs="Times New Roman"/>
          <w:sz w:val="24"/>
          <w:szCs w:val="24"/>
          <w:lang w:eastAsia="bg-BG"/>
        </w:rPr>
      </w:pPr>
    </w:p>
    <w:p w:rsidR="00135C37" w:rsidRPr="00823836" w:rsidRDefault="00135C37" w:rsidP="006C3969">
      <w:pPr>
        <w:keepNext/>
        <w:spacing w:before="240" w:after="60" w:line="360" w:lineRule="auto"/>
        <w:ind w:firstLine="708"/>
        <w:jc w:val="both"/>
        <w:outlineLvl w:val="0"/>
        <w:rPr>
          <w:rFonts w:ascii="Times New Roman" w:eastAsia="Times New Roman" w:hAnsi="Times New Roman" w:cs="Times New Roman"/>
          <w:b/>
          <w:caps/>
          <w:kern w:val="32"/>
          <w:sz w:val="24"/>
          <w:szCs w:val="24"/>
        </w:rPr>
      </w:pPr>
      <w:bookmarkStart w:id="8" w:name="_Toc220843977"/>
      <w:r w:rsidRPr="00823836">
        <w:rPr>
          <w:rFonts w:ascii="Times New Roman" w:eastAsia="Times New Roman" w:hAnsi="Times New Roman" w:cs="Times New Roman"/>
          <w:b/>
          <w:caps/>
          <w:kern w:val="32"/>
          <w:sz w:val="24"/>
          <w:szCs w:val="24"/>
        </w:rPr>
        <w:t>ХІ. СПИРАНЕ НА ИЗПЪЛНЕНИЕТО ПОРАДИ ФОРСМАЖОРНИ ОБСТОЯТЕЛСТВА. ИЗМЕНЕНИЕ, ДОПЪЛНЕНИЕ И ПРЕКРАТЯВАНЕ НА ДОГОВОРА</w:t>
      </w:r>
      <w:bookmarkEnd w:id="8"/>
    </w:p>
    <w:p w:rsidR="00135C37" w:rsidRPr="00823836" w:rsidRDefault="00135C37" w:rsidP="006C3969">
      <w:pPr>
        <w:spacing w:after="0" w:line="360" w:lineRule="auto"/>
        <w:jc w:val="both"/>
        <w:rPr>
          <w:rFonts w:ascii="Times New Roman" w:eastAsia="Times New Roman" w:hAnsi="Times New Roman" w:cs="Times New Roman"/>
          <w:sz w:val="24"/>
          <w:szCs w:val="24"/>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67. (1) </w:t>
      </w:r>
      <w:r w:rsidRPr="00823836">
        <w:rPr>
          <w:rFonts w:ascii="Times New Roman" w:eastAsia="Times New Roman" w:hAnsi="Times New Roman" w:cs="Times New Roman"/>
          <w:sz w:val="24"/>
          <w:szCs w:val="24"/>
        </w:rPr>
        <w:t>При възникването на Форсмажорно обстоятелство („непреодолима сила” - обстоятелства от извънреден характер, които страните при полагане на дължимата грижа не са могли или не са били длъжни да предвидят или предотвратят) изпълнението на задълженията по Договора и съответните насрещни задължения се спират за времетраенето на Форсмажорното обстоятелство.</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Срокът за изпълнение на задължението се продължава съобразно периода, през който изпълнението е било спряно от Форсмажорното обстоятелство.</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(3) </w:t>
      </w:r>
      <w:r w:rsidRPr="00823836">
        <w:rPr>
          <w:rFonts w:ascii="Times New Roman" w:eastAsia="Times New Roman" w:hAnsi="Times New Roman" w:cs="Times New Roman"/>
          <w:sz w:val="24"/>
          <w:szCs w:val="24"/>
        </w:rPr>
        <w:t xml:space="preserve">Страната, която не може да изпълни задълженията си по този Договор поради Форсмажорни обстоятелства, не носи отговорност. </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lastRenderedPageBreak/>
        <w:t>(4)</w:t>
      </w:r>
      <w:r w:rsidRPr="00823836">
        <w:rPr>
          <w:rFonts w:ascii="Times New Roman" w:eastAsia="Times New Roman" w:hAnsi="Times New Roman" w:cs="Times New Roman"/>
          <w:sz w:val="24"/>
          <w:szCs w:val="24"/>
        </w:rPr>
        <w:t xml:space="preserve"> Настъпването на Форсмажорното обстоятелство не освобождава Страните от изпълнение на задължения, които е трябвало да бъдат изпълнени преди настъпване на събитието. </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val="ru-RU" w:eastAsia="bg-BG"/>
        </w:rPr>
        <w:t>(5)</w:t>
      </w:r>
      <w:r w:rsidRPr="00823836">
        <w:rPr>
          <w:rFonts w:ascii="Times New Roman" w:eastAsia="Times New Roman" w:hAnsi="Times New Roman" w:cs="Times New Roman"/>
          <w:sz w:val="24"/>
          <w:szCs w:val="24"/>
          <w:lang w:val="ru-RU" w:eastAsia="bg-BG"/>
        </w:rPr>
        <w:t xml:space="preserve"> Страна, която е засегната от Форсмажорно обстоятелство, </w:t>
      </w:r>
      <w:r w:rsidRPr="00823836">
        <w:rPr>
          <w:rFonts w:ascii="Times New Roman" w:eastAsia="Times New Roman" w:hAnsi="Times New Roman" w:cs="Times New Roman"/>
          <w:sz w:val="24"/>
          <w:szCs w:val="24"/>
          <w:lang w:eastAsia="bg-BG"/>
        </w:rPr>
        <w:t xml:space="preserve">е длъжна в седемдневен срок от узнаване </w:t>
      </w:r>
      <w:r w:rsidRPr="00823836">
        <w:rPr>
          <w:rFonts w:ascii="Times New Roman" w:eastAsia="Times New Roman" w:hAnsi="Times New Roman" w:cs="Times New Roman"/>
          <w:sz w:val="24"/>
          <w:szCs w:val="24"/>
          <w:lang w:val="ru-RU" w:eastAsia="bg-BG"/>
        </w:rPr>
        <w:t xml:space="preserve">на събитието, писмено да извести другата </w:t>
      </w:r>
      <w:r w:rsidRPr="00823836">
        <w:rPr>
          <w:rFonts w:ascii="Times New Roman" w:eastAsia="Times New Roman" w:hAnsi="Times New Roman" w:cs="Times New Roman"/>
          <w:sz w:val="24"/>
          <w:szCs w:val="24"/>
          <w:lang w:eastAsia="bg-BG"/>
        </w:rPr>
        <w:t>С</w:t>
      </w:r>
      <w:r w:rsidRPr="00823836">
        <w:rPr>
          <w:rFonts w:ascii="Times New Roman" w:eastAsia="Times New Roman" w:hAnsi="Times New Roman" w:cs="Times New Roman"/>
          <w:sz w:val="24"/>
          <w:szCs w:val="24"/>
          <w:lang w:val="ru-RU" w:eastAsia="bg-BG"/>
        </w:rPr>
        <w:t>трана за Форсмажорното обстоятелство. Известието</w:t>
      </w:r>
      <w:r w:rsidRPr="00823836">
        <w:rPr>
          <w:rFonts w:ascii="Times New Roman" w:eastAsia="Times New Roman" w:hAnsi="Times New Roman" w:cs="Times New Roman"/>
          <w:sz w:val="24"/>
          <w:szCs w:val="24"/>
          <w:lang w:eastAsia="bg-BG"/>
        </w:rPr>
        <w:t xml:space="preserve"> задължително съдържа информация за :</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а) очакваното въздействие на Форсмажорното обстоятелство върху изпълнението на СМР и/или върху възможността за приключване до Датата на приключване;</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б) предложения за начините на избягване или намаление на ефекта от такова събитие, респ. обстоятелство;</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в) предполагаемият период на действие и преустановяване на Форсмажорното обстоятелство;</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 xml:space="preserve">г) евентуалните последствия от него за изпълнението на този Договор. </w:t>
      </w:r>
    </w:p>
    <w:p w:rsidR="00135C37" w:rsidRPr="00823836" w:rsidRDefault="00135C37" w:rsidP="006C3969">
      <w:pPr>
        <w:spacing w:after="0" w:line="360" w:lineRule="auto"/>
        <w:ind w:firstLine="720"/>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t xml:space="preserve">(6) </w:t>
      </w:r>
      <w:r w:rsidRPr="00823836">
        <w:rPr>
          <w:rFonts w:ascii="Times New Roman" w:eastAsia="Times New Roman" w:hAnsi="Times New Roman" w:cs="Times New Roman"/>
          <w:sz w:val="24"/>
          <w:szCs w:val="24"/>
        </w:rPr>
        <w:t>В случай, че Страната, засегната от Форсмажорното обстоятелство не изпрати никакво известие, дължи на другата Страна обезщетение за вредите от това и няма право да иска удължаване на договорените срокове за окончателно завършване на дейностите по  този Договор.</w:t>
      </w:r>
      <w:r w:rsidRPr="00823836">
        <w:rPr>
          <w:rFonts w:ascii="Times New Roman" w:eastAsia="Times New Roman" w:hAnsi="Times New Roman" w:cs="Times New Roman"/>
          <w:b/>
          <w:sz w:val="24"/>
          <w:szCs w:val="24"/>
        </w:rPr>
        <w:t xml:space="preserve"> </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(7) </w:t>
      </w:r>
      <w:r w:rsidRPr="00823836">
        <w:rPr>
          <w:rFonts w:ascii="Times New Roman" w:eastAsia="Times New Roman" w:hAnsi="Times New Roman" w:cs="Times New Roman"/>
          <w:sz w:val="24"/>
          <w:szCs w:val="24"/>
        </w:rPr>
        <w:t>Удостоверяването на възникнало форсмажорно обстоятелство се извършва със сертификат за форсмажор, издаден от Българската търговско-промишлена палата.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68.</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sz w:val="24"/>
          <w:szCs w:val="24"/>
          <w:lang w:eastAsia="bg-BG"/>
        </w:rPr>
        <w:t>(1)</w:t>
      </w:r>
      <w:r w:rsidRPr="00823836">
        <w:rPr>
          <w:rFonts w:ascii="Times New Roman" w:eastAsia="Times New Roman" w:hAnsi="Times New Roman" w:cs="Times New Roman"/>
          <w:sz w:val="24"/>
          <w:szCs w:val="24"/>
          <w:lang w:eastAsia="bg-BG"/>
        </w:rPr>
        <w:t xml:space="preserve"> От датата на настъпване на Форсмажорното обстоятелство до датата на преустановяване на действието му, Страните предприемат всички необходими действия, за да избегнат или смекчат въздействието на Форсмажорното обстоятелство и да продължат да изпълняват задълженията си по този Договор, които не са възпрепятствани от Форсмажорното обстоятелство.</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(2)</w:t>
      </w:r>
      <w:r w:rsidRPr="00823836">
        <w:rPr>
          <w:rFonts w:ascii="Times New Roman" w:eastAsia="Times New Roman" w:hAnsi="Times New Roman" w:cs="Times New Roman"/>
          <w:sz w:val="24"/>
          <w:szCs w:val="24"/>
        </w:rPr>
        <w:t xml:space="preserve"> Доколкото Форсмажорното обстоятелство е риск, обхванат от условията на застрахователното покритие, </w:t>
      </w:r>
      <w:r w:rsidRPr="00823836">
        <w:rPr>
          <w:rFonts w:ascii="Times New Roman" w:eastAsia="Times New Roman" w:hAnsi="Times New Roman" w:cs="Times New Roman"/>
          <w:b/>
          <w:sz w:val="24"/>
          <w:szCs w:val="24"/>
        </w:rPr>
        <w:t>ИЗПЪЛНИТЕЛЯТ</w:t>
      </w:r>
      <w:r w:rsidRPr="00823836">
        <w:rPr>
          <w:rFonts w:ascii="Times New Roman" w:eastAsia="Times New Roman" w:hAnsi="Times New Roman" w:cs="Times New Roman"/>
          <w:sz w:val="24"/>
          <w:szCs w:val="24"/>
        </w:rPr>
        <w:t xml:space="preserve"> е длъжен незабавно да предяви съответните претенции по застрахователната полица.</w:t>
      </w:r>
    </w:p>
    <w:p w:rsidR="00135C37" w:rsidRPr="00823836" w:rsidRDefault="00135C37" w:rsidP="006C3969">
      <w:pPr>
        <w:keepNext/>
        <w:spacing w:before="240" w:after="60" w:line="360" w:lineRule="auto"/>
        <w:ind w:firstLine="708"/>
        <w:jc w:val="both"/>
        <w:outlineLvl w:val="0"/>
        <w:rPr>
          <w:rFonts w:ascii="Times New Roman" w:eastAsia="Times New Roman" w:hAnsi="Times New Roman" w:cs="Times New Roman"/>
          <w:b/>
          <w:caps/>
          <w:kern w:val="32"/>
          <w:sz w:val="24"/>
          <w:szCs w:val="24"/>
        </w:rPr>
      </w:pPr>
      <w:r w:rsidRPr="00823836">
        <w:rPr>
          <w:rFonts w:ascii="Times New Roman" w:eastAsia="Times New Roman" w:hAnsi="Times New Roman" w:cs="Times New Roman"/>
          <w:b/>
          <w:caps/>
          <w:kern w:val="32"/>
          <w:sz w:val="24"/>
          <w:szCs w:val="24"/>
        </w:rPr>
        <w:t>ХІІ. ИЗМЕНЕНИЕ, ДОПЪЛНЕНИЕ И ПРЕКРАТЯВАНЕ НА ДОГОВОРА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69. (1) </w:t>
      </w:r>
      <w:r w:rsidRPr="00823836">
        <w:rPr>
          <w:rFonts w:ascii="Times New Roman" w:eastAsia="Times New Roman" w:hAnsi="Times New Roman" w:cs="Times New Roman"/>
          <w:sz w:val="24"/>
          <w:szCs w:val="24"/>
        </w:rPr>
        <w:t>Страните могат да изменят този Договор по изключение по реда на чл. 116 от ЗОП:</w:t>
      </w:r>
    </w:p>
    <w:p w:rsidR="00135C37" w:rsidRPr="00823836" w:rsidRDefault="00135C37" w:rsidP="006C3969">
      <w:pPr>
        <w:spacing w:after="0" w:line="360" w:lineRule="auto"/>
        <w:ind w:firstLine="748"/>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b/>
          <w:sz w:val="24"/>
          <w:szCs w:val="24"/>
          <w:lang w:val="ru-RU" w:eastAsia="bg-BG"/>
        </w:rPr>
        <w:t>(2)</w:t>
      </w:r>
      <w:r w:rsidRPr="00823836">
        <w:rPr>
          <w:rFonts w:ascii="Times New Roman" w:eastAsia="Times New Roman" w:hAnsi="Times New Roman" w:cs="Times New Roman"/>
          <w:sz w:val="24"/>
          <w:szCs w:val="24"/>
          <w:lang w:val="ru-RU" w:eastAsia="bg-BG"/>
        </w:rPr>
        <w:t xml:space="preserve"> Измененията и допълненията на Договора се извършват с допълнително споразумение, подписано от Страните, което става неразделна част от Договора.</w:t>
      </w:r>
    </w:p>
    <w:p w:rsidR="00135C37" w:rsidRPr="00823836" w:rsidRDefault="00135C37" w:rsidP="006C3969">
      <w:pPr>
        <w:tabs>
          <w:tab w:val="left" w:pos="851"/>
        </w:tabs>
        <w:autoSpaceDE w:val="0"/>
        <w:autoSpaceDN w:val="0"/>
        <w:spacing w:after="0" w:line="360" w:lineRule="auto"/>
        <w:ind w:firstLine="567"/>
        <w:contextualSpacing/>
        <w:jc w:val="both"/>
        <w:rPr>
          <w:rFonts w:ascii="Times New Roman" w:eastAsia="Calibri" w:hAnsi="Times New Roman" w:cs="Times New Roman"/>
          <w:sz w:val="24"/>
          <w:szCs w:val="24"/>
          <w:lang w:eastAsia="bg-BG"/>
        </w:rPr>
      </w:pPr>
      <w:r w:rsidRPr="00823836">
        <w:rPr>
          <w:rFonts w:ascii="Times New Roman" w:eastAsia="Times New Roman" w:hAnsi="Times New Roman" w:cs="Times New Roman"/>
          <w:b/>
          <w:sz w:val="24"/>
          <w:szCs w:val="24"/>
          <w:lang w:val="ru-RU" w:eastAsia="bg-BG"/>
        </w:rPr>
        <w:lastRenderedPageBreak/>
        <w:t xml:space="preserve">(3) </w:t>
      </w:r>
      <w:r w:rsidRPr="00823836">
        <w:rPr>
          <w:rFonts w:ascii="Times New Roman" w:eastAsia="Times New Roman" w:hAnsi="Times New Roman" w:cs="Times New Roman"/>
          <w:sz w:val="24"/>
          <w:szCs w:val="24"/>
        </w:rPr>
        <w:t>На основание чл. 116, ал. 1, т. 1 от ЗОП, предвижданите от Възложителят изменения на договора за обществената поръчка са следните:Изменения на цената по договора, свързани с съществени отклонения   в одобрения инвестиционния проект или при изцяло нов инвестиционен проект  отразяващи се в промяна на видовете работи и количества.</w:t>
      </w:r>
      <w:r w:rsidR="002726DE">
        <w:rPr>
          <w:rFonts w:ascii="Times New Roman" w:eastAsia="Times New Roman" w:hAnsi="Times New Roman" w:cs="Times New Roman"/>
          <w:sz w:val="24"/>
          <w:szCs w:val="24"/>
        </w:rPr>
        <w:t xml:space="preserve"> </w:t>
      </w:r>
      <w:r w:rsidRPr="00823836">
        <w:rPr>
          <w:rFonts w:ascii="Times New Roman" w:eastAsia="Times New Roman" w:hAnsi="Times New Roman" w:cs="Times New Roman"/>
          <w:sz w:val="24"/>
          <w:szCs w:val="24"/>
        </w:rPr>
        <w:t xml:space="preserve">В този случай се съставя  </w:t>
      </w:r>
      <w:r w:rsidRPr="00823836">
        <w:rPr>
          <w:rFonts w:ascii="Times New Roman" w:eastAsia="Calibri" w:hAnsi="Times New Roman" w:cs="Times New Roman"/>
          <w:sz w:val="24"/>
          <w:szCs w:val="24"/>
          <w:lang w:eastAsia="bg-BG"/>
        </w:rPr>
        <w:t>количествено стойностна сметка подписана от Изпълнител, Възложител и Консултант упражняващ строителен надзор.  Единичните цени в количествено стойностната сметка ще бъдат тези от подписания договор. При необходимост от нова единична цена, се съставя анализ с показатели за ценообразуване и</w:t>
      </w:r>
      <w:r w:rsidRPr="00823836">
        <w:rPr>
          <w:rFonts w:ascii="Times New Roman" w:eastAsia="Calibri" w:hAnsi="Times New Roman" w:cs="Times New Roman"/>
          <w:b/>
          <w:bCs/>
          <w:sz w:val="24"/>
          <w:szCs w:val="24"/>
          <w:lang w:eastAsia="bg-BG"/>
        </w:rPr>
        <w:t xml:space="preserve"> </w:t>
      </w:r>
      <w:r w:rsidRPr="00823836">
        <w:rPr>
          <w:rFonts w:ascii="Times New Roman" w:eastAsia="Calibri" w:hAnsi="Times New Roman" w:cs="Times New Roman"/>
          <w:sz w:val="24"/>
          <w:szCs w:val="24"/>
          <w:lang w:eastAsia="bg-BG"/>
        </w:rPr>
        <w:t xml:space="preserve">единични цени за видове механизация  съгласно офертата  „Предлагана цена“, а при липса на някой елемент на анализа разходите за изпълнение се доказват. </w:t>
      </w:r>
    </w:p>
    <w:p w:rsidR="00135C37" w:rsidRPr="00823836" w:rsidRDefault="00135C37" w:rsidP="006C3969">
      <w:pPr>
        <w:tabs>
          <w:tab w:val="left" w:pos="851"/>
          <w:tab w:val="left" w:pos="993"/>
        </w:tabs>
        <w:autoSpaceDE w:val="0"/>
        <w:autoSpaceDN w:val="0"/>
        <w:spacing w:after="0" w:line="360" w:lineRule="auto"/>
        <w:contextualSpacing/>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t xml:space="preserve">(4) </w:t>
      </w:r>
      <w:r w:rsidRPr="00823836">
        <w:rPr>
          <w:rFonts w:ascii="Times New Roman" w:eastAsia="Times New Roman" w:hAnsi="Times New Roman" w:cs="Times New Roman"/>
          <w:sz w:val="24"/>
          <w:szCs w:val="24"/>
        </w:rPr>
        <w:t>Изменения са допустими в</w:t>
      </w:r>
      <w:r w:rsidRPr="00823836">
        <w:rPr>
          <w:rFonts w:ascii="Times New Roman" w:eastAsia="Times New Roman" w:hAnsi="Times New Roman" w:cs="Times New Roman"/>
          <w:noProof/>
          <w:sz w:val="24"/>
          <w:szCs w:val="24"/>
          <w:lang w:eastAsia="en-GB"/>
        </w:rPr>
        <w:t>ъв всички други случаи, допустими съгласно закона</w:t>
      </w:r>
      <w:r w:rsidRPr="00823836">
        <w:rPr>
          <w:rFonts w:ascii="Times New Roman" w:eastAsia="Times New Roman" w:hAnsi="Times New Roman" w:cs="Times New Roman"/>
          <w:b/>
          <w:sz w:val="24"/>
          <w:szCs w:val="24"/>
        </w:rPr>
        <w:t>.</w:t>
      </w:r>
    </w:p>
    <w:p w:rsidR="00135C37" w:rsidRPr="00823836" w:rsidRDefault="00135C37" w:rsidP="006C3969">
      <w:pPr>
        <w:tabs>
          <w:tab w:val="left" w:pos="993"/>
        </w:tabs>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rPr>
        <w:t>(5)</w:t>
      </w:r>
      <w:r w:rsidRPr="00823836">
        <w:rPr>
          <w:rFonts w:ascii="Times New Roman" w:eastAsia="Times New Roman" w:hAnsi="Times New Roman" w:cs="Times New Roman"/>
          <w:sz w:val="24"/>
          <w:szCs w:val="24"/>
          <w:lang w:eastAsia="bg-BG"/>
        </w:rPr>
        <w:t xml:space="preserve"> Частична замяна на дейности от предмета на поръчка, когато това е в интерес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и не води до увеличаване стойността на Договора;</w:t>
      </w:r>
    </w:p>
    <w:p w:rsidR="00135C37" w:rsidRPr="00823836" w:rsidRDefault="00135C37" w:rsidP="006C3969">
      <w:pPr>
        <w:tabs>
          <w:tab w:val="num" w:pos="720"/>
          <w:tab w:val="left" w:pos="993"/>
        </w:tabs>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(6)Намаляване общата стойност на Договора в интерес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поради намаляване на договорените единични цени или договорени количества или отпадане на дейности.</w:t>
      </w:r>
    </w:p>
    <w:p w:rsidR="00135C37" w:rsidRPr="00823836" w:rsidRDefault="00135C37" w:rsidP="006C3969">
      <w:pPr>
        <w:spacing w:after="0" w:line="360" w:lineRule="auto"/>
        <w:ind w:firstLine="748"/>
        <w:jc w:val="both"/>
        <w:rPr>
          <w:rFonts w:ascii="Times New Roman" w:eastAsia="Times New Roman" w:hAnsi="Times New Roman" w:cs="Times New Roman"/>
          <w:b/>
          <w:sz w:val="24"/>
          <w:szCs w:val="24"/>
          <w:lang w:val="ru-RU" w:eastAsia="bg-BG"/>
        </w:rPr>
      </w:pP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 xml:space="preserve">Чл. </w:t>
      </w:r>
      <w:r w:rsidRPr="00823836">
        <w:rPr>
          <w:rFonts w:ascii="Times New Roman" w:eastAsia="Times New Roman" w:hAnsi="Times New Roman" w:cs="Times New Roman"/>
          <w:b/>
          <w:sz w:val="24"/>
          <w:szCs w:val="24"/>
          <w:lang w:val="ru-RU"/>
        </w:rPr>
        <w:t>70</w:t>
      </w:r>
      <w:r w:rsidRPr="00823836">
        <w:rPr>
          <w:rFonts w:ascii="Times New Roman" w:eastAsia="Times New Roman" w:hAnsi="Times New Roman" w:cs="Times New Roman"/>
          <w:b/>
          <w:sz w:val="24"/>
          <w:szCs w:val="24"/>
        </w:rPr>
        <w:t xml:space="preserve">. </w:t>
      </w:r>
      <w:r w:rsidRPr="00823836">
        <w:rPr>
          <w:rFonts w:ascii="Times New Roman" w:eastAsia="Times New Roman" w:hAnsi="Times New Roman" w:cs="Times New Roman"/>
          <w:sz w:val="24"/>
          <w:szCs w:val="24"/>
        </w:rPr>
        <w:t>Договорът се прекратява при следните случаи:</w:t>
      </w:r>
    </w:p>
    <w:p w:rsidR="00135C37" w:rsidRPr="00823836" w:rsidRDefault="00135C37" w:rsidP="006C3969">
      <w:pPr>
        <w:widowControl w:val="0"/>
        <w:numPr>
          <w:ilvl w:val="0"/>
          <w:numId w:val="41"/>
        </w:numPr>
        <w:tabs>
          <w:tab w:val="left" w:pos="993"/>
        </w:tabs>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 xml:space="preserve">поради неизпълнение на задълженията по този Договор от Страните; </w:t>
      </w:r>
    </w:p>
    <w:p w:rsidR="00135C37" w:rsidRPr="00823836" w:rsidRDefault="00135C37" w:rsidP="006C3969">
      <w:pPr>
        <w:tabs>
          <w:tab w:val="num" w:pos="851"/>
          <w:tab w:val="left" w:pos="993"/>
        </w:tabs>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 xml:space="preserve">             2. отправянето на едномесечно писмено предизвестие от едната до другата Страна, ако се установи невярност на изявление или декларация в приложенията към Договора, и ако в резултат на тази невярност настъпят неблагоприятни последици за изправната страна или за изпълнението на Договора;</w:t>
      </w:r>
    </w:p>
    <w:p w:rsidR="00135C37" w:rsidRPr="00823836" w:rsidRDefault="00135C37" w:rsidP="006C3969">
      <w:pPr>
        <w:tabs>
          <w:tab w:val="left" w:pos="993"/>
        </w:tabs>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ab/>
        <w:t xml:space="preserve">3. влизане в сила на Акт на Компетентен орган, установяващ незаконосъобразно протичане на процедурата по избор на </w:t>
      </w:r>
      <w:r w:rsidRPr="00823836">
        <w:rPr>
          <w:rFonts w:ascii="Times New Roman" w:eastAsia="Times New Roman" w:hAnsi="Times New Roman" w:cs="Times New Roman"/>
          <w:b/>
          <w:sz w:val="24"/>
          <w:szCs w:val="24"/>
        </w:rPr>
        <w:t>ИЗПЪЛНИТЕЛ</w:t>
      </w:r>
      <w:r w:rsidRPr="00823836">
        <w:rPr>
          <w:rFonts w:ascii="Times New Roman" w:eastAsia="Times New Roman" w:hAnsi="Times New Roman" w:cs="Times New Roman"/>
          <w:sz w:val="24"/>
          <w:szCs w:val="24"/>
        </w:rPr>
        <w:t xml:space="preserve">, без </w:t>
      </w:r>
      <w:r w:rsidRPr="00823836">
        <w:rPr>
          <w:rFonts w:ascii="Times New Roman" w:eastAsia="Times New Roman" w:hAnsi="Times New Roman" w:cs="Times New Roman"/>
          <w:b/>
          <w:sz w:val="24"/>
          <w:szCs w:val="24"/>
        </w:rPr>
        <w:t>ВЪЗЛОЖИТЕЛЯТ</w:t>
      </w:r>
      <w:r w:rsidRPr="00823836">
        <w:rPr>
          <w:rFonts w:ascii="Times New Roman" w:eastAsia="Times New Roman" w:hAnsi="Times New Roman" w:cs="Times New Roman"/>
          <w:sz w:val="24"/>
          <w:szCs w:val="24"/>
        </w:rPr>
        <w:t xml:space="preserve"> да дължи на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обезщетение.</w:t>
      </w:r>
    </w:p>
    <w:p w:rsidR="00135C37" w:rsidRPr="00823836" w:rsidRDefault="00135C37" w:rsidP="006C3969">
      <w:pPr>
        <w:tabs>
          <w:tab w:val="num" w:pos="851"/>
          <w:tab w:val="left" w:pos="993"/>
        </w:tabs>
        <w:spacing w:after="0" w:line="360" w:lineRule="auto"/>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ab/>
      </w:r>
    </w:p>
    <w:p w:rsidR="00135C37" w:rsidRPr="00823836" w:rsidRDefault="00135C37" w:rsidP="006C3969">
      <w:pPr>
        <w:widowControl w:val="0"/>
        <w:spacing w:after="0" w:line="360" w:lineRule="auto"/>
        <w:ind w:left="502"/>
        <w:jc w:val="both"/>
        <w:rPr>
          <w:rFonts w:ascii="Times New Roman" w:eastAsia="Calibri" w:hAnsi="Times New Roman" w:cs="Times New Roman"/>
          <w:color w:val="000000"/>
          <w:sz w:val="24"/>
          <w:szCs w:val="24"/>
        </w:rPr>
      </w:pPr>
      <w:r w:rsidRPr="00823836">
        <w:rPr>
          <w:rFonts w:ascii="Times New Roman" w:eastAsia="Calibri" w:hAnsi="Times New Roman" w:cs="Times New Roman"/>
          <w:color w:val="000000"/>
          <w:sz w:val="24"/>
          <w:szCs w:val="24"/>
        </w:rPr>
        <w:t xml:space="preserve">     4. при неналична гаранция за изпълнения в размер </w:t>
      </w:r>
      <w:r w:rsidR="00F05BF1" w:rsidRPr="00823836">
        <w:rPr>
          <w:rFonts w:ascii="Times New Roman" w:eastAsia="Calibri" w:hAnsi="Times New Roman" w:cs="Times New Roman"/>
          <w:color w:val="000000"/>
          <w:sz w:val="24"/>
          <w:szCs w:val="24"/>
        </w:rPr>
        <w:t>2</w:t>
      </w:r>
      <w:r w:rsidRPr="00823836">
        <w:rPr>
          <w:rFonts w:ascii="Times New Roman" w:eastAsia="Calibri" w:hAnsi="Times New Roman" w:cs="Times New Roman"/>
          <w:color w:val="000000"/>
          <w:sz w:val="24"/>
          <w:szCs w:val="24"/>
        </w:rPr>
        <w:t xml:space="preserve"> % от стойността на договора/остатъчните обекти на договора;</w:t>
      </w:r>
    </w:p>
    <w:p w:rsidR="00135C37" w:rsidRPr="00823836" w:rsidRDefault="00135C37" w:rsidP="006C3969">
      <w:pPr>
        <w:spacing w:after="0" w:line="360" w:lineRule="auto"/>
        <w:ind w:firstLine="708"/>
        <w:jc w:val="both"/>
        <w:rPr>
          <w:rFonts w:ascii="Times New Roman" w:eastAsia="Times New Roman" w:hAnsi="Times New Roman" w:cs="Times New Roman"/>
          <w:b/>
          <w:sz w:val="24"/>
          <w:szCs w:val="24"/>
        </w:rPr>
      </w:pPr>
      <w:r w:rsidRPr="00823836">
        <w:rPr>
          <w:rFonts w:ascii="Times New Roman" w:eastAsia="Times New Roman" w:hAnsi="Times New Roman" w:cs="Times New Roman"/>
          <w:b/>
          <w:sz w:val="24"/>
          <w:szCs w:val="24"/>
        </w:rPr>
        <w:t>Чл. 71.</w:t>
      </w:r>
      <w:r w:rsidRPr="00823836">
        <w:rPr>
          <w:rFonts w:ascii="Times New Roman" w:eastAsia="Times New Roman" w:hAnsi="Times New Roman" w:cs="Times New Roman"/>
          <w:sz w:val="24"/>
          <w:szCs w:val="24"/>
        </w:rPr>
        <w:t xml:space="preserve"> Договорът се прекратява от </w:t>
      </w:r>
      <w:r w:rsidRPr="00823836">
        <w:rPr>
          <w:rFonts w:ascii="Times New Roman" w:eastAsia="Times New Roman" w:hAnsi="Times New Roman" w:cs="Times New Roman"/>
          <w:b/>
          <w:sz w:val="24"/>
          <w:szCs w:val="24"/>
        </w:rPr>
        <w:t>ВЪЗЛОЖИТЕЛЯ</w:t>
      </w:r>
      <w:r w:rsidRPr="00823836">
        <w:rPr>
          <w:rFonts w:ascii="Times New Roman" w:eastAsia="Times New Roman" w:hAnsi="Times New Roman" w:cs="Times New Roman"/>
          <w:sz w:val="24"/>
          <w:szCs w:val="24"/>
        </w:rPr>
        <w:t xml:space="preserve"> с</w:t>
      </w:r>
      <w:r w:rsidRPr="00823836">
        <w:rPr>
          <w:rFonts w:ascii="Times New Roman" w:eastAsia="Times New Roman" w:hAnsi="Times New Roman" w:cs="Times New Roman"/>
          <w:b/>
          <w:sz w:val="24"/>
          <w:szCs w:val="24"/>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lastRenderedPageBreak/>
        <w:t xml:space="preserve">1. писмено уведомление до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ако в резултат на обстоятелства, възникнали след сключването на Договора, не е в състояние да изпълни своите задължения;</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2. едностранно писмено уведомление без предизвестие от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до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а) при нарушения на изискванията за избягване конфликт на интереси;</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б) при установени от компетентните органи измама или нередности, с които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е засегнал интересите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в) при започване на процедура по ликвидация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720"/>
        <w:jc w:val="both"/>
        <w:rPr>
          <w:rFonts w:ascii="Times New Roman" w:eastAsia="Times New Roman" w:hAnsi="Times New Roman" w:cs="Times New Roman"/>
          <w:b/>
          <w:sz w:val="24"/>
          <w:szCs w:val="24"/>
          <w:lang w:eastAsia="bg-BG"/>
        </w:rPr>
      </w:pPr>
      <w:r w:rsidRPr="00823836">
        <w:rPr>
          <w:rFonts w:ascii="Times New Roman" w:eastAsia="Times New Roman" w:hAnsi="Times New Roman" w:cs="Times New Roman"/>
          <w:sz w:val="24"/>
          <w:szCs w:val="24"/>
          <w:lang w:eastAsia="bg-BG"/>
        </w:rPr>
        <w:t xml:space="preserve">г) при откриване на производство по обявяване в несъстоятелност на </w:t>
      </w:r>
      <w:r w:rsidRPr="00823836">
        <w:rPr>
          <w:rFonts w:ascii="Times New Roman" w:eastAsia="Times New Roman" w:hAnsi="Times New Roman" w:cs="Times New Roman"/>
          <w:b/>
          <w:sz w:val="24"/>
          <w:szCs w:val="24"/>
          <w:lang w:eastAsia="bg-BG"/>
        </w:rPr>
        <w:t>ИЗПЪЛНИТЕЛЯ;</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b/>
          <w:sz w:val="24"/>
          <w:szCs w:val="24"/>
        </w:rPr>
        <w:t>Чл. 72. (1) ВЪЗЛОЖИТЕЛЯТ</w:t>
      </w:r>
      <w:r w:rsidRPr="00823836">
        <w:rPr>
          <w:rFonts w:ascii="Times New Roman" w:eastAsia="Times New Roman" w:hAnsi="Times New Roman" w:cs="Times New Roman"/>
          <w:sz w:val="24"/>
          <w:szCs w:val="24"/>
        </w:rPr>
        <w:t xml:space="preserve"> има право едностранно да прекрати Договора, с отправянето на писмено предизвестие до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с предупреждение, че след изтичането на допълнително предоставен в предупреждението подходящ срок за изпълнение, ще счита Договорът за прекратен в следните случаи: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 xml:space="preserve">1. при забава на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в изпълнението на междинните срокове в Графика за изпълнение на СМР, съгласно ревизираната Технологично-строителна програма;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 xml:space="preserve">2. при забава на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в изпълнението на задълженията за отстраняване на Дефекти с повече от 30 (тридесет) дни;</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 (2) ВЪЗЛОЖИТЕЛЯТ</w:t>
      </w:r>
      <w:r w:rsidRPr="00823836">
        <w:rPr>
          <w:rFonts w:ascii="Times New Roman" w:eastAsia="Times New Roman" w:hAnsi="Times New Roman" w:cs="Times New Roman"/>
          <w:sz w:val="24"/>
          <w:szCs w:val="24"/>
          <w:lang w:eastAsia="bg-BG"/>
        </w:rPr>
        <w:t xml:space="preserve"> има право едностранно да прекрати Договора, с отправянето на писмено уведомление без предизвестие до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без да предоставя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допълнителен подходящ срок за изпълнение на съответното договорно задължение, в следните случаи: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 xml:space="preserve">1. ако е налице системно неизпълнение от страна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rPr>
      </w:pPr>
      <w:r w:rsidRPr="00823836">
        <w:rPr>
          <w:rFonts w:ascii="Times New Roman" w:eastAsia="Times New Roman" w:hAnsi="Times New Roman" w:cs="Times New Roman"/>
          <w:sz w:val="24"/>
          <w:szCs w:val="24"/>
        </w:rPr>
        <w:t xml:space="preserve">2. при съществено неизпълнение, на което и да е задължение на </w:t>
      </w:r>
      <w:r w:rsidRPr="00823836">
        <w:rPr>
          <w:rFonts w:ascii="Times New Roman" w:eastAsia="Times New Roman" w:hAnsi="Times New Roman" w:cs="Times New Roman"/>
          <w:b/>
          <w:sz w:val="24"/>
          <w:szCs w:val="24"/>
        </w:rPr>
        <w:t>ИЗПЪЛНИТЕЛЯ</w:t>
      </w:r>
      <w:r w:rsidRPr="00823836">
        <w:rPr>
          <w:rFonts w:ascii="Times New Roman" w:eastAsia="Times New Roman" w:hAnsi="Times New Roman" w:cs="Times New Roman"/>
          <w:sz w:val="24"/>
          <w:szCs w:val="24"/>
        </w:rPr>
        <w:t xml:space="preserve"> по този Договор.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3.</w:t>
      </w:r>
      <w:r w:rsidRPr="00823836">
        <w:rPr>
          <w:rFonts w:ascii="Times New Roman" w:eastAsia="Times New Roman" w:hAnsi="Times New Roman" w:cs="Times New Roman"/>
          <w:b/>
          <w:sz w:val="24"/>
          <w:szCs w:val="24"/>
          <w:lang w:eastAsia="bg-BG"/>
        </w:rPr>
        <w:t xml:space="preserve"> </w:t>
      </w:r>
      <w:r w:rsidRPr="00823836">
        <w:rPr>
          <w:rFonts w:ascii="Times New Roman" w:eastAsia="Times New Roman" w:hAnsi="Times New Roman" w:cs="Times New Roman"/>
          <w:sz w:val="24"/>
          <w:szCs w:val="24"/>
          <w:lang w:eastAsia="bg-BG"/>
        </w:rPr>
        <w:t xml:space="preserve">в случай, че до 10 (десет) дни от </w:t>
      </w:r>
      <w:r w:rsidRPr="00823836">
        <w:rPr>
          <w:rFonts w:ascii="Times New Roman" w:eastAsia="Times New Roman" w:hAnsi="Times New Roman" w:cs="Times New Roman"/>
          <w:i/>
          <w:sz w:val="24"/>
          <w:szCs w:val="24"/>
          <w:lang w:eastAsia="bg-BG"/>
        </w:rPr>
        <w:t>Датата Началото на строителството (датата, на съставяне и подписване на Протокол обр. 2 по Наредба № 3 от 31.07.2003 г. за откриване на Строителната площадка)/ възлагането</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не е започнал работа. </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4.при констатирано пълно неизпълнение;</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lastRenderedPageBreak/>
        <w:t>(3)</w:t>
      </w:r>
      <w:r w:rsidRPr="00823836">
        <w:rPr>
          <w:rFonts w:ascii="Times New Roman" w:eastAsia="Times New Roman" w:hAnsi="Times New Roman" w:cs="Times New Roman"/>
          <w:sz w:val="24"/>
          <w:szCs w:val="24"/>
          <w:lang w:eastAsia="bg-BG"/>
        </w:rPr>
        <w:t xml:space="preserve"> При прекратяване на Договора в случаите по ал. 2, т. 3, </w:t>
      </w:r>
      <w:r w:rsidRPr="00823836">
        <w:rPr>
          <w:rFonts w:ascii="Times New Roman" w:eastAsia="Times New Roman" w:hAnsi="Times New Roman" w:cs="Times New Roman"/>
          <w:b/>
          <w:sz w:val="24"/>
          <w:szCs w:val="24"/>
          <w:lang w:eastAsia="bg-BG"/>
        </w:rPr>
        <w:t>ИЗПЪЛНИТЕЛЯТ</w:t>
      </w:r>
      <w:r w:rsidRPr="00823836">
        <w:rPr>
          <w:rFonts w:ascii="Times New Roman" w:eastAsia="Times New Roman" w:hAnsi="Times New Roman" w:cs="Times New Roman"/>
          <w:sz w:val="24"/>
          <w:szCs w:val="24"/>
          <w:lang w:eastAsia="bg-BG"/>
        </w:rPr>
        <w:t xml:space="preserve"> дължи неустойка в размер на 20 (двадесет) на сто от Цената за изпълнение на съответното възлагане. Във всички случаи на прекратяване/разваляне на Договора по вина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sz w:val="24"/>
          <w:szCs w:val="24"/>
          <w:lang w:eastAsia="bg-BG"/>
        </w:rPr>
        <w:t xml:space="preserve">ВЪЗЛОЖИТЕЛЯТ </w:t>
      </w:r>
      <w:r w:rsidRPr="00823836">
        <w:rPr>
          <w:rFonts w:ascii="Times New Roman" w:eastAsia="Times New Roman" w:hAnsi="Times New Roman" w:cs="Times New Roman"/>
          <w:sz w:val="24"/>
          <w:szCs w:val="24"/>
          <w:lang w:eastAsia="bg-BG"/>
        </w:rPr>
        <w:t>усвоява като неустойка цялата Гаранция за изпълнение на договора.</w:t>
      </w:r>
    </w:p>
    <w:p w:rsidR="00135C37" w:rsidRPr="00823836" w:rsidRDefault="00135C37" w:rsidP="006C3969">
      <w:pPr>
        <w:keepNext/>
        <w:spacing w:before="240" w:after="60" w:line="360" w:lineRule="auto"/>
        <w:ind w:firstLine="708"/>
        <w:jc w:val="both"/>
        <w:outlineLvl w:val="0"/>
        <w:rPr>
          <w:rFonts w:ascii="Times New Roman" w:eastAsia="Times New Roman" w:hAnsi="Times New Roman" w:cs="Times New Roman"/>
          <w:b/>
          <w:caps/>
          <w:kern w:val="32"/>
          <w:sz w:val="24"/>
          <w:szCs w:val="24"/>
        </w:rPr>
      </w:pPr>
      <w:bookmarkStart w:id="9" w:name="_Toc220843980"/>
      <w:r w:rsidRPr="00823836">
        <w:rPr>
          <w:rFonts w:ascii="Times New Roman" w:eastAsia="Times New Roman" w:hAnsi="Times New Roman" w:cs="Times New Roman"/>
          <w:b/>
          <w:caps/>
          <w:kern w:val="32"/>
          <w:sz w:val="24"/>
          <w:szCs w:val="24"/>
        </w:rPr>
        <w:t>ХІ</w:t>
      </w:r>
      <w:r w:rsidRPr="00823836">
        <w:rPr>
          <w:rFonts w:ascii="Times New Roman" w:eastAsia="Times New Roman" w:hAnsi="Times New Roman" w:cs="Times New Roman"/>
          <w:b/>
          <w:caps/>
          <w:kern w:val="32"/>
          <w:sz w:val="24"/>
          <w:szCs w:val="24"/>
          <w:lang w:val="en-US"/>
        </w:rPr>
        <w:t>II</w:t>
      </w:r>
      <w:r w:rsidRPr="00823836">
        <w:rPr>
          <w:rFonts w:ascii="Times New Roman" w:eastAsia="Times New Roman" w:hAnsi="Times New Roman" w:cs="Times New Roman"/>
          <w:b/>
          <w:caps/>
          <w:kern w:val="32"/>
          <w:sz w:val="24"/>
          <w:szCs w:val="24"/>
        </w:rPr>
        <w:t>. ДРУГИ УСЛОВИЯ</w:t>
      </w:r>
      <w:bookmarkEnd w:id="9"/>
    </w:p>
    <w:p w:rsidR="00135C37" w:rsidRPr="00823836" w:rsidRDefault="00135C37" w:rsidP="006C3969">
      <w:pPr>
        <w:spacing w:after="0" w:line="360" w:lineRule="auto"/>
        <w:ind w:firstLine="708"/>
        <w:jc w:val="both"/>
        <w:rPr>
          <w:rFonts w:ascii="Times New Roman" w:eastAsia="Times New Roman" w:hAnsi="Times New Roman" w:cs="Times New Roman"/>
          <w:b/>
          <w:sz w:val="24"/>
          <w:szCs w:val="24"/>
          <w:lang w:eastAsia="bg-BG"/>
        </w:rPr>
      </w:pPr>
      <w:r w:rsidRPr="00823836">
        <w:rPr>
          <w:rFonts w:ascii="Times New Roman" w:eastAsia="Times New Roman" w:hAnsi="Times New Roman" w:cs="Times New Roman"/>
          <w:b/>
          <w:sz w:val="24"/>
          <w:szCs w:val="24"/>
          <w:lang w:eastAsia="bg-BG"/>
        </w:rPr>
        <w:t>Чл. 73. (1)</w:t>
      </w:r>
      <w:r w:rsidRPr="00823836">
        <w:rPr>
          <w:rFonts w:ascii="Times New Roman" w:eastAsia="Times New Roman" w:hAnsi="Times New Roman" w:cs="Times New Roman"/>
          <w:sz w:val="24"/>
          <w:szCs w:val="24"/>
          <w:lang w:eastAsia="bg-BG"/>
        </w:rPr>
        <w:t xml:space="preserve"> Договорът е сключен с оглед пригодността за изпълнение на професионална дейност, икономическото и финансовото състояние, техническите възможности и професионалната квалификация на </w:t>
      </w:r>
      <w:r w:rsidRPr="00823836">
        <w:rPr>
          <w:rFonts w:ascii="Times New Roman" w:eastAsia="Times New Roman" w:hAnsi="Times New Roman" w:cs="Times New Roman"/>
          <w:b/>
          <w:bCs/>
          <w:sz w:val="24"/>
          <w:szCs w:val="24"/>
          <w:lang w:eastAsia="bg-BG"/>
        </w:rPr>
        <w:t>ИЗПЪЛНИТЕЛЯ;</w:t>
      </w:r>
    </w:p>
    <w:p w:rsidR="00135C37" w:rsidRPr="00823836" w:rsidRDefault="00135C37" w:rsidP="006C3969">
      <w:pPr>
        <w:spacing w:after="0" w:line="360" w:lineRule="auto"/>
        <w:ind w:firstLine="720"/>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(2) </w:t>
      </w:r>
      <w:r w:rsidRPr="00823836">
        <w:rPr>
          <w:rFonts w:ascii="Times New Roman" w:eastAsia="Times New Roman" w:hAnsi="Times New Roman" w:cs="Times New Roman"/>
          <w:sz w:val="24"/>
          <w:szCs w:val="24"/>
          <w:lang w:eastAsia="bg-BG"/>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w:t>
      </w:r>
      <w:r w:rsidRPr="00823836">
        <w:rPr>
          <w:rFonts w:ascii="Times New Roman" w:eastAsia="Times New Roman" w:hAnsi="Times New Roman" w:cs="Times New Roman"/>
          <w:b/>
          <w:bCs/>
          <w:sz w:val="24"/>
          <w:szCs w:val="24"/>
          <w:lang w:eastAsia="bg-BG"/>
        </w:rPr>
        <w:t>ИЗПЪЛНИТЕЛЯ</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bCs/>
          <w:sz w:val="24"/>
          <w:szCs w:val="24"/>
          <w:lang w:eastAsia="bg-BG"/>
        </w:rPr>
        <w:t>ИЗПЪЛНИТЕЛЯТ</w:t>
      </w:r>
      <w:r w:rsidRPr="00823836">
        <w:rPr>
          <w:rFonts w:ascii="Times New Roman" w:eastAsia="Times New Roman" w:hAnsi="Times New Roman" w:cs="Times New Roman"/>
          <w:sz w:val="24"/>
          <w:szCs w:val="24"/>
          <w:lang w:eastAsia="bg-BG"/>
        </w:rPr>
        <w:t xml:space="preserve"> се задължава да уведоми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за промяната в 7-дневен срок от вписването й в съответния регистър.</w:t>
      </w:r>
    </w:p>
    <w:p w:rsidR="00135C37" w:rsidRPr="00823836" w:rsidRDefault="00135C37" w:rsidP="006C3969">
      <w:pPr>
        <w:spacing w:after="0" w:line="360" w:lineRule="auto"/>
        <w:ind w:firstLine="720"/>
        <w:jc w:val="both"/>
        <w:rPr>
          <w:rFonts w:ascii="Times New Roman" w:eastAsia="Times New Roman" w:hAnsi="Times New Roman" w:cs="Times New Roman"/>
          <w:spacing w:val="-2"/>
          <w:sz w:val="24"/>
          <w:szCs w:val="24"/>
          <w:lang w:eastAsia="bg-BG"/>
        </w:rPr>
      </w:pPr>
      <w:r w:rsidRPr="00823836">
        <w:rPr>
          <w:rFonts w:ascii="Times New Roman" w:eastAsia="Times New Roman" w:hAnsi="Times New Roman" w:cs="Times New Roman"/>
          <w:b/>
          <w:spacing w:val="-2"/>
          <w:sz w:val="24"/>
          <w:szCs w:val="24"/>
          <w:lang w:eastAsia="bg-BG"/>
        </w:rPr>
        <w:t>(3)</w:t>
      </w:r>
      <w:r w:rsidRPr="00823836">
        <w:rPr>
          <w:rFonts w:ascii="Times New Roman" w:eastAsia="Times New Roman" w:hAnsi="Times New Roman" w:cs="Times New Roman"/>
          <w:spacing w:val="-2"/>
          <w:sz w:val="24"/>
          <w:szCs w:val="24"/>
          <w:lang w:eastAsia="bg-BG"/>
        </w:rPr>
        <w:t xml:space="preserve"> Страните нямат право да прехвърлят изцяло или частично правата и задълженията си по Договора.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 74. </w:t>
      </w:r>
      <w:r w:rsidRPr="00823836">
        <w:rPr>
          <w:rFonts w:ascii="Times New Roman" w:eastAsia="Times New Roman" w:hAnsi="Times New Roman" w:cs="Times New Roman"/>
          <w:sz w:val="24"/>
          <w:szCs w:val="24"/>
          <w:lang w:eastAsia="bg-BG"/>
        </w:rPr>
        <w:t>Когато в Договора е предвидено, че Страните извършват определено действие „незабавно”, същото следва да бъде извършено непосредствено след пораждане или настъпване, или узнаване на събитието или действието, което поражда отговорност, но не по-късно от 3 (три) дни.</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75. (1)</w:t>
      </w:r>
      <w:r w:rsidRPr="00823836">
        <w:rPr>
          <w:rFonts w:ascii="Times New Roman" w:eastAsia="Times New Roman" w:hAnsi="Times New Roman" w:cs="Times New Roman"/>
          <w:sz w:val="24"/>
          <w:szCs w:val="24"/>
          <w:lang w:eastAsia="bg-BG"/>
        </w:rPr>
        <w:t xml:space="preserve"> Ако друго не е уточнено, дните в този Договор се считат за календарни.</w:t>
      </w:r>
    </w:p>
    <w:p w:rsidR="00135C37" w:rsidRPr="00823836" w:rsidRDefault="00135C37" w:rsidP="006C3969">
      <w:pPr>
        <w:spacing w:after="0" w:line="360" w:lineRule="auto"/>
        <w:ind w:firstLine="709"/>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  (2)</w:t>
      </w:r>
      <w:r w:rsidRPr="00823836">
        <w:rPr>
          <w:rFonts w:ascii="Times New Roman" w:eastAsia="Times New Roman" w:hAnsi="Times New Roman" w:cs="Times New Roman"/>
          <w:sz w:val="24"/>
          <w:szCs w:val="24"/>
          <w:lang w:eastAsia="bg-BG"/>
        </w:rPr>
        <w:t xml:space="preserve"> Сроковете по договора се броят по реда на Закона за задълженията и договорите.</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76. (1)</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sz w:val="24"/>
          <w:szCs w:val="24"/>
          <w:lang w:eastAsia="bg-BG"/>
        </w:rPr>
        <w:t>ВЪЗЛОЖИТЕЛЯТ</w:t>
      </w:r>
      <w:r w:rsidRPr="00823836">
        <w:rPr>
          <w:rFonts w:ascii="Times New Roman" w:eastAsia="Times New Roman" w:hAnsi="Times New Roman" w:cs="Times New Roman"/>
          <w:sz w:val="24"/>
          <w:szCs w:val="24"/>
          <w:lang w:eastAsia="bg-BG"/>
        </w:rPr>
        <w:t xml:space="preserve"> издава препоръка за добро изпълнение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когато последният е изпълнил договора с изискващото се качество, в съответния договорен срок, не е бил санкциониран с неустойки и не дължи обезщетение за неизпълнение на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ind w:firstLine="851"/>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(2) </w:t>
      </w:r>
      <w:r w:rsidRPr="00823836">
        <w:rPr>
          <w:rFonts w:ascii="Times New Roman" w:eastAsia="Times New Roman" w:hAnsi="Times New Roman" w:cs="Times New Roman"/>
          <w:sz w:val="24"/>
          <w:szCs w:val="24"/>
          <w:lang w:eastAsia="bg-BG"/>
        </w:rPr>
        <w:t xml:space="preserve">Във всички останали случаи </w:t>
      </w:r>
      <w:r w:rsidRPr="00823836">
        <w:rPr>
          <w:rFonts w:ascii="Times New Roman" w:eastAsia="Times New Roman" w:hAnsi="Times New Roman" w:cs="Times New Roman"/>
          <w:b/>
          <w:sz w:val="24"/>
          <w:szCs w:val="24"/>
          <w:lang w:eastAsia="bg-BG"/>
        </w:rPr>
        <w:t>ВЪЗЛОЖИТЕЛЯ</w:t>
      </w:r>
      <w:r w:rsidRPr="00823836">
        <w:rPr>
          <w:rFonts w:ascii="Times New Roman" w:eastAsia="Times New Roman" w:hAnsi="Times New Roman" w:cs="Times New Roman"/>
          <w:sz w:val="24"/>
          <w:szCs w:val="24"/>
          <w:lang w:eastAsia="bg-BG"/>
        </w:rPr>
        <w:t xml:space="preserve"> издава отказ за даване на препоръка за добро изпълнение.</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 77.</w:t>
      </w:r>
      <w:r w:rsidRPr="00823836">
        <w:rPr>
          <w:rFonts w:ascii="Times New Roman" w:eastAsia="Times New Roman" w:hAnsi="Times New Roman" w:cs="Times New Roman"/>
          <w:sz w:val="24"/>
          <w:szCs w:val="24"/>
          <w:lang w:eastAsia="bg-BG"/>
        </w:rPr>
        <w:t xml:space="preserve"> Когато в този Договор е предвидено, че определено действие или отговорност е за сметка на </w:t>
      </w:r>
      <w:r w:rsidRPr="00823836">
        <w:rPr>
          <w:rFonts w:ascii="Times New Roman" w:eastAsia="Times New Roman" w:hAnsi="Times New Roman" w:cs="Times New Roman"/>
          <w:b/>
          <w:sz w:val="24"/>
          <w:szCs w:val="24"/>
          <w:lang w:eastAsia="bg-BG"/>
        </w:rPr>
        <w:t>ИЗПЪЛНИТЕЛЯ</w:t>
      </w:r>
      <w:r w:rsidRPr="00823836">
        <w:rPr>
          <w:rFonts w:ascii="Times New Roman" w:eastAsia="Times New Roman" w:hAnsi="Times New Roman" w:cs="Times New Roman"/>
          <w:sz w:val="24"/>
          <w:szCs w:val="24"/>
          <w:lang w:eastAsia="bg-BG"/>
        </w:rPr>
        <w:t xml:space="preserve">, то разходите за това действие или </w:t>
      </w:r>
      <w:r w:rsidRPr="00823836">
        <w:rPr>
          <w:rFonts w:ascii="Times New Roman" w:eastAsia="Times New Roman" w:hAnsi="Times New Roman" w:cs="Times New Roman"/>
          <w:sz w:val="24"/>
          <w:szCs w:val="24"/>
          <w:lang w:eastAsia="bg-BG"/>
        </w:rPr>
        <w:lastRenderedPageBreak/>
        <w:t xml:space="preserve">отговорност не могат да се искат от </w:t>
      </w:r>
      <w:r w:rsidRPr="00823836">
        <w:rPr>
          <w:rFonts w:ascii="Times New Roman" w:eastAsia="Times New Roman" w:hAnsi="Times New Roman" w:cs="Times New Roman"/>
          <w:b/>
          <w:bCs/>
          <w:sz w:val="24"/>
          <w:szCs w:val="24"/>
          <w:lang w:eastAsia="bg-BG"/>
        </w:rPr>
        <w:t>ВЪЗЛОЖИТЕЛЯ</w:t>
      </w:r>
      <w:r w:rsidRPr="00823836">
        <w:rPr>
          <w:rFonts w:ascii="Times New Roman" w:eastAsia="Times New Roman" w:hAnsi="Times New Roman" w:cs="Times New Roman"/>
          <w:sz w:val="24"/>
          <w:szCs w:val="24"/>
          <w:lang w:eastAsia="bg-BG"/>
        </w:rPr>
        <w:t xml:space="preserve"> като допълнение към Цената за изпълнение на Договора.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 xml:space="preserve">Чл. 78. (1) </w:t>
      </w:r>
      <w:r w:rsidRPr="00823836">
        <w:rPr>
          <w:rFonts w:ascii="Times New Roman" w:eastAsia="Times New Roman" w:hAnsi="Times New Roman" w:cs="Times New Roman"/>
          <w:sz w:val="24"/>
          <w:szCs w:val="24"/>
          <w:lang w:eastAsia="bg-BG"/>
        </w:rPr>
        <w:t>Всички съобщения между Страните във връзка с настоящия Договор следва да бъдат в писмена форма. Съобщенията ще се получават на следните адреси:</w:t>
      </w:r>
    </w:p>
    <w:p w:rsidR="00A138F3" w:rsidRPr="00AA5E46" w:rsidRDefault="00135C37" w:rsidP="00A138F3">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lang w:val="ru-RU" w:eastAsia="bg-BG"/>
        </w:rPr>
      </w:pPr>
      <w:r w:rsidRPr="00823836">
        <w:rPr>
          <w:rFonts w:ascii="Times New Roman" w:eastAsia="Times New Roman" w:hAnsi="Times New Roman" w:cs="Times New Roman"/>
          <w:sz w:val="24"/>
          <w:szCs w:val="24"/>
          <w:lang w:eastAsia="bg-BG"/>
        </w:rPr>
        <w:t xml:space="preserve">1. </w:t>
      </w:r>
      <w:r w:rsidR="00A138F3" w:rsidRPr="005974B5">
        <w:rPr>
          <w:rFonts w:ascii="Times New Roman" w:eastAsia="Times New Roman" w:hAnsi="Times New Roman" w:cs="Times New Roman"/>
          <w:sz w:val="24"/>
          <w:szCs w:val="24"/>
          <w:lang w:eastAsia="bg-BG"/>
        </w:rPr>
        <w:t xml:space="preserve">за </w:t>
      </w:r>
      <w:r w:rsidR="00A138F3" w:rsidRPr="005974B5">
        <w:rPr>
          <w:rFonts w:ascii="Times New Roman" w:eastAsia="Times New Roman" w:hAnsi="Times New Roman" w:cs="Times New Roman"/>
          <w:b/>
          <w:sz w:val="24"/>
          <w:szCs w:val="24"/>
          <w:lang w:eastAsia="bg-BG"/>
        </w:rPr>
        <w:t>ВЪЗЛОЖИТЕЛЯ</w:t>
      </w:r>
      <w:r w:rsidR="00A138F3" w:rsidRPr="005974B5">
        <w:rPr>
          <w:rFonts w:ascii="Times New Roman" w:eastAsia="Times New Roman" w:hAnsi="Times New Roman" w:cs="Times New Roman"/>
          <w:sz w:val="24"/>
          <w:szCs w:val="24"/>
          <w:lang w:eastAsia="bg-BG"/>
        </w:rPr>
        <w:t xml:space="preserve">: </w:t>
      </w:r>
      <w:r w:rsidR="00A138F3" w:rsidRPr="00AA5E46">
        <w:rPr>
          <w:rFonts w:ascii="Times New Roman" w:eastAsia="Times New Roman" w:hAnsi="Times New Roman" w:cs="Times New Roman"/>
          <w:sz w:val="24"/>
          <w:szCs w:val="24"/>
          <w:lang w:val="ru-RU" w:eastAsia="bg-BG"/>
        </w:rPr>
        <w:t>ОБЩИНА ГРАД ДОБ</w:t>
      </w:r>
      <w:r w:rsidR="00A138F3">
        <w:rPr>
          <w:rFonts w:ascii="Times New Roman" w:eastAsia="Times New Roman" w:hAnsi="Times New Roman" w:cs="Times New Roman"/>
          <w:sz w:val="24"/>
          <w:szCs w:val="24"/>
          <w:lang w:val="ru-RU" w:eastAsia="bg-BG"/>
        </w:rPr>
        <w:t>РИЧ, адрес: ул. „България“ № 12</w:t>
      </w:r>
      <w:r w:rsidR="00A138F3" w:rsidRPr="00AA5E46">
        <w:rPr>
          <w:rFonts w:ascii="Times New Roman" w:eastAsia="Times New Roman" w:hAnsi="Times New Roman" w:cs="Times New Roman"/>
          <w:sz w:val="24"/>
          <w:szCs w:val="24"/>
          <w:lang w:eastAsia="bg-BG"/>
        </w:rPr>
        <w:t xml:space="preserve">, имейл: </w:t>
      </w:r>
      <w:hyperlink r:id="rId8" w:history="1">
        <w:r w:rsidR="00A138F3" w:rsidRPr="00AA5E46">
          <w:rPr>
            <w:rFonts w:ascii="Times New Roman" w:eastAsia="Times New Roman" w:hAnsi="Times New Roman" w:cs="Times New Roman"/>
            <w:color w:val="0000FF"/>
            <w:sz w:val="24"/>
            <w:szCs w:val="24"/>
            <w:u w:val="single"/>
            <w:lang w:val="en-US" w:eastAsia="bg-BG"/>
          </w:rPr>
          <w:t>dobrich@dobrich.bg</w:t>
        </w:r>
      </w:hyperlink>
      <w:r w:rsidR="00A138F3" w:rsidRPr="00AA5E46">
        <w:rPr>
          <w:rFonts w:ascii="Times New Roman" w:eastAsia="Times New Roman" w:hAnsi="Times New Roman" w:cs="Times New Roman"/>
          <w:sz w:val="24"/>
          <w:szCs w:val="24"/>
          <w:lang w:val="en-US" w:eastAsia="bg-BG"/>
        </w:rPr>
        <w:t xml:space="preserve"> </w:t>
      </w:r>
    </w:p>
    <w:p w:rsidR="00135C37" w:rsidRPr="00823836" w:rsidRDefault="00135C37" w:rsidP="006C3969">
      <w:pPr>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eastAsia="bg-BG"/>
        </w:rPr>
        <w:tab/>
      </w:r>
      <w:r w:rsidRPr="00823836">
        <w:rPr>
          <w:rFonts w:ascii="Times New Roman" w:eastAsia="Times New Roman" w:hAnsi="Times New Roman" w:cs="Times New Roman"/>
          <w:sz w:val="24"/>
          <w:szCs w:val="24"/>
          <w:lang w:val="ru-RU" w:eastAsia="bg-BG"/>
        </w:rPr>
        <w:t xml:space="preserve">2. за </w:t>
      </w:r>
      <w:r w:rsidRPr="00823836">
        <w:rPr>
          <w:rFonts w:ascii="Times New Roman" w:eastAsia="Times New Roman" w:hAnsi="Times New Roman" w:cs="Times New Roman"/>
          <w:b/>
          <w:sz w:val="24"/>
          <w:szCs w:val="24"/>
          <w:lang w:val="ru-RU" w:eastAsia="bg-BG"/>
        </w:rPr>
        <w:t>ИЗПЪЛНИТЕЛЯ</w:t>
      </w:r>
      <w:r w:rsidRPr="00823836">
        <w:rPr>
          <w:rFonts w:ascii="Times New Roman" w:eastAsia="Times New Roman" w:hAnsi="Times New Roman" w:cs="Times New Roman"/>
          <w:sz w:val="24"/>
          <w:szCs w:val="24"/>
          <w:lang w:val="ru-RU" w:eastAsia="bg-BG"/>
        </w:rPr>
        <w:t xml:space="preserve">: </w:t>
      </w:r>
      <w:r w:rsidRPr="00823836">
        <w:rPr>
          <w:rFonts w:ascii="Times New Roman" w:eastAsia="Times New Roman" w:hAnsi="Times New Roman" w:cs="Times New Roman"/>
          <w:sz w:val="24"/>
          <w:szCs w:val="24"/>
          <w:lang w:eastAsia="bg-BG"/>
        </w:rPr>
        <w:t xml:space="preserve">.................изписва се име и адрес на </w:t>
      </w:r>
      <w:r w:rsidRPr="00823836">
        <w:rPr>
          <w:rFonts w:ascii="Times New Roman" w:eastAsia="Times New Roman" w:hAnsi="Times New Roman" w:cs="Times New Roman"/>
          <w:b/>
          <w:sz w:val="24"/>
          <w:szCs w:val="24"/>
          <w:lang w:eastAsia="bg-BG"/>
        </w:rPr>
        <w:t>ИЗПЪЛНИТЕЛЯ ...................</w:t>
      </w:r>
      <w:r w:rsidRPr="00823836">
        <w:rPr>
          <w:rFonts w:ascii="Times New Roman" w:eastAsia="Times New Roman" w:hAnsi="Times New Roman" w:cs="Times New Roman"/>
          <w:sz w:val="24"/>
          <w:szCs w:val="24"/>
          <w:lang w:eastAsia="bg-BG"/>
        </w:rPr>
        <w:t>.</w:t>
      </w:r>
    </w:p>
    <w:p w:rsidR="00135C37" w:rsidRPr="00823836" w:rsidRDefault="00135C37" w:rsidP="006C3969">
      <w:pPr>
        <w:spacing w:after="0" w:line="360" w:lineRule="auto"/>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sz w:val="24"/>
          <w:szCs w:val="24"/>
          <w:lang w:val="ru-RU" w:eastAsia="bg-BG"/>
        </w:rPr>
        <w:tab/>
      </w:r>
      <w:r w:rsidRPr="00823836">
        <w:rPr>
          <w:rFonts w:ascii="Times New Roman" w:eastAsia="Times New Roman" w:hAnsi="Times New Roman" w:cs="Times New Roman"/>
          <w:b/>
          <w:sz w:val="24"/>
          <w:szCs w:val="24"/>
          <w:lang w:eastAsia="bg-BG"/>
        </w:rPr>
        <w:t xml:space="preserve">(2) </w:t>
      </w:r>
      <w:r w:rsidRPr="00823836">
        <w:rPr>
          <w:rFonts w:ascii="Times New Roman" w:eastAsia="Times New Roman" w:hAnsi="Times New Roman" w:cs="Times New Roman"/>
          <w:sz w:val="24"/>
          <w:szCs w:val="24"/>
          <w:lang w:eastAsia="bg-BG"/>
        </w:rPr>
        <w:t>При промяна на данните, посочени в предходната алинея, всяка от Страните е длъжна писмено да уведоми другата в 3-дневен срок от настъпване на промяната.</w:t>
      </w:r>
    </w:p>
    <w:p w:rsidR="00135C37" w:rsidRPr="00823836" w:rsidRDefault="00135C37" w:rsidP="006C3969">
      <w:pPr>
        <w:spacing w:after="0" w:line="360" w:lineRule="auto"/>
        <w:ind w:firstLine="708"/>
        <w:jc w:val="both"/>
        <w:rPr>
          <w:rFonts w:ascii="Times New Roman" w:eastAsia="Times New Roman" w:hAnsi="Times New Roman" w:cs="Times New Roman"/>
          <w:sz w:val="24"/>
          <w:szCs w:val="24"/>
          <w:lang w:eastAsia="bg-BG"/>
        </w:rPr>
      </w:pPr>
      <w:r w:rsidRPr="00823836">
        <w:rPr>
          <w:rFonts w:ascii="Times New Roman" w:eastAsia="Times New Roman" w:hAnsi="Times New Roman" w:cs="Times New Roman"/>
          <w:b/>
          <w:sz w:val="24"/>
          <w:szCs w:val="24"/>
          <w:lang w:eastAsia="bg-BG"/>
        </w:rPr>
        <w:t>Чл.</w:t>
      </w:r>
      <w:r w:rsidRPr="00823836">
        <w:rPr>
          <w:rFonts w:ascii="Times New Roman" w:eastAsia="Times New Roman" w:hAnsi="Times New Roman" w:cs="Times New Roman"/>
          <w:sz w:val="24"/>
          <w:szCs w:val="24"/>
          <w:lang w:eastAsia="bg-BG"/>
        </w:rPr>
        <w:t xml:space="preserve"> </w:t>
      </w:r>
      <w:r w:rsidRPr="00823836">
        <w:rPr>
          <w:rFonts w:ascii="Times New Roman" w:eastAsia="Times New Roman" w:hAnsi="Times New Roman" w:cs="Times New Roman"/>
          <w:b/>
          <w:sz w:val="24"/>
          <w:szCs w:val="24"/>
          <w:lang w:eastAsia="bg-BG"/>
        </w:rPr>
        <w:t xml:space="preserve">79. </w:t>
      </w:r>
      <w:r w:rsidRPr="00823836">
        <w:rPr>
          <w:rFonts w:ascii="Times New Roman" w:eastAsia="Times New Roman" w:hAnsi="Times New Roman" w:cs="Times New Roman"/>
          <w:sz w:val="24"/>
          <w:szCs w:val="24"/>
          <w:lang w:eastAsia="bg-BG"/>
        </w:rPr>
        <w:t>Нищожността на някоя клауза от Договора не води до нищожност на друга клауза или на Договора като цяло.</w:t>
      </w:r>
    </w:p>
    <w:p w:rsidR="00135C37" w:rsidRPr="00823836" w:rsidRDefault="00135C37" w:rsidP="006C3969">
      <w:pPr>
        <w:spacing w:after="0" w:line="360" w:lineRule="auto"/>
        <w:jc w:val="both"/>
        <w:rPr>
          <w:rFonts w:ascii="Times New Roman" w:eastAsia="Times New Roman" w:hAnsi="Times New Roman" w:cs="Times New Roman"/>
          <w:b/>
          <w:sz w:val="24"/>
          <w:szCs w:val="24"/>
          <w:lang w:eastAsia="bg-BG"/>
        </w:rPr>
      </w:pPr>
      <w:r w:rsidRPr="00823836">
        <w:rPr>
          <w:rFonts w:ascii="Times New Roman" w:eastAsia="Times New Roman" w:hAnsi="Times New Roman" w:cs="Times New Roman"/>
          <w:sz w:val="24"/>
          <w:szCs w:val="24"/>
          <w:lang w:eastAsia="bg-BG"/>
        </w:rPr>
        <w:tab/>
      </w:r>
    </w:p>
    <w:p w:rsidR="00A138F3" w:rsidRDefault="00A138F3" w:rsidP="00A138F3">
      <w:pPr>
        <w:tabs>
          <w:tab w:val="left" w:pos="0"/>
          <w:tab w:val="right" w:pos="4253"/>
          <w:tab w:val="left" w:pos="5954"/>
          <w:tab w:val="right" w:pos="9498"/>
        </w:tabs>
        <w:rPr>
          <w:rFonts w:ascii="Times New Roman" w:hAnsi="Times New Roman" w:cs="Times New Roman"/>
          <w:b/>
          <w:sz w:val="24"/>
          <w:szCs w:val="24"/>
          <w:lang w:eastAsia="bg-BG"/>
        </w:rPr>
      </w:pPr>
    </w:p>
    <w:p w:rsidR="00A138F3" w:rsidRPr="00D00BC0" w:rsidRDefault="00A138F3" w:rsidP="00A138F3">
      <w:pPr>
        <w:tabs>
          <w:tab w:val="left" w:pos="0"/>
          <w:tab w:val="right" w:pos="4253"/>
          <w:tab w:val="left" w:pos="5954"/>
          <w:tab w:val="right" w:pos="9498"/>
        </w:tabs>
        <w:rPr>
          <w:rFonts w:ascii="Times New Roman" w:hAnsi="Times New Roman" w:cs="Times New Roman"/>
          <w:b/>
          <w:sz w:val="24"/>
          <w:szCs w:val="24"/>
          <w:lang w:eastAsia="bg-BG"/>
        </w:rPr>
      </w:pPr>
      <w:r w:rsidRPr="00D00BC0">
        <w:rPr>
          <w:rFonts w:ascii="Times New Roman" w:hAnsi="Times New Roman" w:cs="Times New Roman"/>
          <w:b/>
          <w:sz w:val="24"/>
          <w:szCs w:val="24"/>
          <w:lang w:eastAsia="bg-BG"/>
        </w:rPr>
        <w:t>ВЪЗЛОЖИТЕЛ: ………………….                        ИЗПЪЛНИТЕЛ: …………………</w:t>
      </w:r>
    </w:p>
    <w:p w:rsidR="00A138F3" w:rsidRPr="00D00BC0" w:rsidRDefault="00A138F3" w:rsidP="00A138F3">
      <w:pPr>
        <w:tabs>
          <w:tab w:val="left" w:pos="0"/>
          <w:tab w:val="right" w:pos="4253"/>
          <w:tab w:val="left" w:pos="5954"/>
          <w:tab w:val="right" w:pos="9498"/>
        </w:tabs>
        <w:rPr>
          <w:rFonts w:ascii="Times New Roman" w:hAnsi="Times New Roman" w:cs="Times New Roman"/>
          <w:b/>
          <w:sz w:val="24"/>
          <w:szCs w:val="24"/>
          <w:lang w:val="en-US" w:eastAsia="bg-BG"/>
        </w:rPr>
      </w:pPr>
      <w:r w:rsidRPr="00D00BC0">
        <w:rPr>
          <w:rFonts w:ascii="Times New Roman" w:hAnsi="Times New Roman" w:cs="Times New Roman"/>
          <w:b/>
          <w:sz w:val="24"/>
          <w:szCs w:val="24"/>
          <w:lang w:eastAsia="bg-BG"/>
        </w:rPr>
        <w:t>ЙОРДАН ЙОРДАНОВ</w:t>
      </w:r>
      <w:r w:rsidRPr="00D00BC0">
        <w:rPr>
          <w:rFonts w:ascii="Times New Roman" w:hAnsi="Times New Roman" w:cs="Times New Roman"/>
          <w:b/>
          <w:sz w:val="24"/>
          <w:szCs w:val="24"/>
          <w:lang w:eastAsia="bg-BG"/>
        </w:rPr>
        <w:tab/>
        <w:t xml:space="preserve">                                           </w:t>
      </w:r>
      <w:r w:rsidRPr="00D00BC0">
        <w:rPr>
          <w:rFonts w:ascii="Times New Roman" w:hAnsi="Times New Roman" w:cs="Times New Roman"/>
          <w:b/>
          <w:sz w:val="24"/>
          <w:szCs w:val="24"/>
          <w:lang w:val="en-US" w:eastAsia="bg-BG"/>
        </w:rPr>
        <w:t>……………………………..</w:t>
      </w:r>
      <w:r w:rsidRPr="00D00BC0">
        <w:rPr>
          <w:rFonts w:ascii="Times New Roman" w:hAnsi="Times New Roman" w:cs="Times New Roman"/>
          <w:b/>
          <w:sz w:val="24"/>
          <w:szCs w:val="24"/>
          <w:lang w:eastAsia="bg-BG"/>
        </w:rPr>
        <w:t xml:space="preserve">                                       Кмет на Община град Добрич</w:t>
      </w:r>
      <w:r w:rsidRPr="00D00BC0">
        <w:rPr>
          <w:rFonts w:ascii="Times New Roman" w:hAnsi="Times New Roman" w:cs="Times New Roman"/>
          <w:b/>
          <w:sz w:val="24"/>
          <w:szCs w:val="24"/>
          <w:lang w:eastAsia="bg-BG"/>
        </w:rPr>
        <w:tab/>
        <w:t xml:space="preserve">                              </w:t>
      </w:r>
      <w:r w:rsidRPr="00D00BC0">
        <w:rPr>
          <w:rFonts w:ascii="Times New Roman" w:hAnsi="Times New Roman" w:cs="Times New Roman"/>
          <w:b/>
          <w:sz w:val="24"/>
          <w:szCs w:val="24"/>
          <w:lang w:val="en-US" w:eastAsia="bg-BG"/>
        </w:rPr>
        <w:t>………………………………</w:t>
      </w:r>
    </w:p>
    <w:p w:rsidR="00A138F3" w:rsidRDefault="00A138F3" w:rsidP="00A138F3">
      <w:pPr>
        <w:tabs>
          <w:tab w:val="left" w:pos="0"/>
          <w:tab w:val="right" w:pos="4253"/>
          <w:tab w:val="left" w:pos="5954"/>
          <w:tab w:val="right" w:pos="9498"/>
        </w:tabs>
        <w:rPr>
          <w:rFonts w:ascii="Times New Roman" w:hAnsi="Times New Roman" w:cs="Times New Roman"/>
          <w:b/>
          <w:sz w:val="24"/>
          <w:szCs w:val="24"/>
          <w:lang w:eastAsia="bg-BG"/>
        </w:rPr>
      </w:pPr>
    </w:p>
    <w:p w:rsidR="00A138F3" w:rsidRPr="00D00BC0" w:rsidRDefault="00A138F3" w:rsidP="00A138F3">
      <w:pPr>
        <w:tabs>
          <w:tab w:val="left" w:pos="0"/>
          <w:tab w:val="right" w:pos="4253"/>
          <w:tab w:val="left" w:pos="5954"/>
          <w:tab w:val="right" w:pos="9498"/>
        </w:tabs>
        <w:rPr>
          <w:rFonts w:ascii="Times New Roman" w:hAnsi="Times New Roman" w:cs="Times New Roman"/>
          <w:b/>
          <w:sz w:val="24"/>
          <w:szCs w:val="24"/>
          <w:lang w:eastAsia="bg-BG"/>
        </w:rPr>
      </w:pPr>
      <w:r w:rsidRPr="00D00BC0">
        <w:rPr>
          <w:rFonts w:ascii="Times New Roman" w:hAnsi="Times New Roman" w:cs="Times New Roman"/>
          <w:b/>
          <w:sz w:val="24"/>
          <w:szCs w:val="24"/>
          <w:lang w:eastAsia="bg-BG"/>
        </w:rPr>
        <w:t xml:space="preserve">ГЛАВЕН СЧЕТОВОДИТЕЛ: ……………… </w:t>
      </w:r>
    </w:p>
    <w:p w:rsidR="00A138F3" w:rsidRPr="0045251B" w:rsidRDefault="00A138F3" w:rsidP="00A138F3">
      <w:pPr>
        <w:tabs>
          <w:tab w:val="left" w:pos="0"/>
          <w:tab w:val="right" w:pos="4253"/>
          <w:tab w:val="left" w:pos="5954"/>
          <w:tab w:val="right" w:pos="9498"/>
        </w:tabs>
        <w:rPr>
          <w:rFonts w:ascii="Times New Roman" w:hAnsi="Times New Roman" w:cs="Times New Roman"/>
          <w:b/>
          <w:sz w:val="24"/>
          <w:szCs w:val="24"/>
          <w:lang w:eastAsia="bg-BG"/>
        </w:rPr>
      </w:pPr>
      <w:r w:rsidRPr="00D00BC0">
        <w:rPr>
          <w:rFonts w:ascii="Times New Roman" w:hAnsi="Times New Roman" w:cs="Times New Roman"/>
          <w:b/>
          <w:sz w:val="24"/>
          <w:szCs w:val="24"/>
          <w:lang w:eastAsia="bg-BG"/>
        </w:rPr>
        <w:t>СИЛВИЯ ПЕНЕВА</w:t>
      </w:r>
    </w:p>
    <w:p w:rsidR="00F05BF1" w:rsidRPr="00823836" w:rsidRDefault="00F05BF1" w:rsidP="006C3969">
      <w:pPr>
        <w:spacing w:after="0" w:line="360" w:lineRule="auto"/>
        <w:jc w:val="both"/>
        <w:rPr>
          <w:rFonts w:ascii="Times New Roman" w:eastAsia="Calibri" w:hAnsi="Times New Roman" w:cs="Times New Roman"/>
          <w:b/>
          <w:sz w:val="24"/>
          <w:szCs w:val="24"/>
        </w:rPr>
      </w:pPr>
    </w:p>
    <w:p w:rsidR="00F05BF1" w:rsidRPr="00823836" w:rsidRDefault="00F05BF1" w:rsidP="006C3969">
      <w:pPr>
        <w:spacing w:after="0" w:line="360" w:lineRule="auto"/>
        <w:jc w:val="both"/>
        <w:rPr>
          <w:rFonts w:ascii="Times New Roman" w:eastAsia="Calibri" w:hAnsi="Times New Roman" w:cs="Times New Roman"/>
          <w:b/>
          <w:sz w:val="24"/>
          <w:szCs w:val="24"/>
        </w:rPr>
      </w:pPr>
    </w:p>
    <w:p w:rsidR="00F05BF1" w:rsidRPr="00823836" w:rsidRDefault="00F05BF1" w:rsidP="006C3969">
      <w:pPr>
        <w:spacing w:after="0" w:line="360" w:lineRule="auto"/>
        <w:jc w:val="both"/>
        <w:rPr>
          <w:rFonts w:ascii="Times New Roman" w:eastAsia="Calibri" w:hAnsi="Times New Roman" w:cs="Times New Roman"/>
          <w:b/>
          <w:sz w:val="24"/>
          <w:szCs w:val="24"/>
        </w:rPr>
      </w:pPr>
    </w:p>
    <w:p w:rsidR="00F05BF1" w:rsidRPr="00823836" w:rsidRDefault="00F05BF1" w:rsidP="006C3969">
      <w:pPr>
        <w:spacing w:after="0" w:line="360" w:lineRule="auto"/>
        <w:jc w:val="both"/>
        <w:rPr>
          <w:rFonts w:ascii="Times New Roman" w:eastAsia="Calibri" w:hAnsi="Times New Roman" w:cs="Times New Roman"/>
          <w:b/>
          <w:sz w:val="24"/>
          <w:szCs w:val="24"/>
        </w:rPr>
      </w:pPr>
    </w:p>
    <w:p w:rsidR="00F05BF1" w:rsidRPr="00823836" w:rsidRDefault="00F05BF1" w:rsidP="006C3969">
      <w:pPr>
        <w:spacing w:after="0" w:line="360" w:lineRule="auto"/>
        <w:jc w:val="both"/>
        <w:rPr>
          <w:rFonts w:ascii="Times New Roman" w:eastAsia="Calibri" w:hAnsi="Times New Roman" w:cs="Times New Roman"/>
          <w:b/>
          <w:sz w:val="24"/>
          <w:szCs w:val="24"/>
        </w:rPr>
      </w:pPr>
    </w:p>
    <w:p w:rsidR="00F05BF1" w:rsidRPr="00823836" w:rsidRDefault="00F05BF1" w:rsidP="006C3969">
      <w:pPr>
        <w:spacing w:after="0" w:line="360" w:lineRule="auto"/>
        <w:jc w:val="both"/>
        <w:rPr>
          <w:rFonts w:ascii="Times New Roman" w:eastAsia="Calibri" w:hAnsi="Times New Roman" w:cs="Times New Roman"/>
          <w:b/>
          <w:sz w:val="24"/>
          <w:szCs w:val="24"/>
        </w:rPr>
      </w:pPr>
    </w:p>
    <w:p w:rsidR="00F05BF1" w:rsidRPr="00823836" w:rsidRDefault="00F05BF1" w:rsidP="006C3969">
      <w:pPr>
        <w:spacing w:after="0" w:line="360" w:lineRule="auto"/>
        <w:jc w:val="both"/>
        <w:rPr>
          <w:rFonts w:ascii="Times New Roman" w:eastAsia="Calibri" w:hAnsi="Times New Roman" w:cs="Times New Roman"/>
          <w:b/>
          <w:sz w:val="24"/>
          <w:szCs w:val="24"/>
        </w:rPr>
      </w:pPr>
    </w:p>
    <w:p w:rsidR="007D23DB" w:rsidRPr="00823836" w:rsidRDefault="007D23DB" w:rsidP="006C3969">
      <w:pPr>
        <w:spacing w:after="0" w:line="360" w:lineRule="auto"/>
        <w:jc w:val="both"/>
        <w:rPr>
          <w:rFonts w:ascii="Times New Roman" w:eastAsia="Courier New" w:hAnsi="Times New Roman" w:cs="Times New Roman"/>
          <w:color w:val="000000" w:themeColor="text1"/>
          <w:sz w:val="24"/>
          <w:szCs w:val="24"/>
          <w:lang w:eastAsia="bg-BG"/>
        </w:rPr>
      </w:pPr>
    </w:p>
    <w:sectPr w:rsidR="007D23DB" w:rsidRPr="00823836" w:rsidSect="00FC0703">
      <w:headerReference w:type="default" r:id="rId9"/>
      <w:footerReference w:type="even" r:id="rId10"/>
      <w:footerReference w:type="default" r:id="rId11"/>
      <w:pgSz w:w="11909" w:h="16834"/>
      <w:pgMar w:top="1985" w:right="1136" w:bottom="1418" w:left="1406" w:header="426" w:footer="201" w:gutter="0"/>
      <w:pgNumType w:start="16"/>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7BC" w:rsidRDefault="000557BC" w:rsidP="007D23DB">
      <w:pPr>
        <w:spacing w:after="0" w:line="240" w:lineRule="auto"/>
      </w:pPr>
      <w:r>
        <w:separator/>
      </w:r>
    </w:p>
  </w:endnote>
  <w:endnote w:type="continuationSeparator" w:id="0">
    <w:p w:rsidR="000557BC" w:rsidRDefault="000557BC" w:rsidP="007D2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Excelcior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ISOCT">
    <w:charset w:val="CC"/>
    <w:family w:val="auto"/>
    <w:pitch w:val="variable"/>
    <w:sig w:usb0="20002A87" w:usb1="00000000" w:usb2="00000000" w:usb3="00000000" w:csb0="000001FF" w:csb1="00000000"/>
  </w:font>
  <w:font w:name="Optima">
    <w:altName w:val="Lucida Sans Unicode"/>
    <w:charset w:val="00"/>
    <w:family w:val="swiss"/>
    <w:pitch w:val="variable"/>
    <w:sig w:usb0="00000007" w:usb1="00000000" w:usb2="00000000" w:usb3="00000000" w:csb0="00000093"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Futura Bk">
    <w:altName w:val="Century Gothic"/>
    <w:charset w:val="CC"/>
    <w:family w:val="swiss"/>
    <w:pitch w:val="variable"/>
  </w:font>
  <w:font w:name="TimokCYR">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8B4" w:rsidRDefault="00D978B4">
    <w:pPr>
      <w:rPr>
        <w:sz w:val="2"/>
        <w:szCs w:val="2"/>
      </w:rPr>
    </w:pPr>
    <w:r>
      <w:rPr>
        <w:noProof/>
        <w:sz w:val="24"/>
        <w:szCs w:val="24"/>
        <w:lang w:eastAsia="bg-BG"/>
      </w:rPr>
      <mc:AlternateContent>
        <mc:Choice Requires="wps">
          <w:drawing>
            <wp:anchor distT="0" distB="0" distL="63500" distR="63500" simplePos="0" relativeHeight="251657728" behindDoc="1" locked="0" layoutInCell="1" allowOverlap="1" wp14:anchorId="01B77470" wp14:editId="75FA9FEF">
              <wp:simplePos x="0" y="0"/>
              <wp:positionH relativeFrom="page">
                <wp:posOffset>6575425</wp:posOffset>
              </wp:positionH>
              <wp:positionV relativeFrom="page">
                <wp:posOffset>9745980</wp:posOffset>
              </wp:positionV>
              <wp:extent cx="172085" cy="131445"/>
              <wp:effectExtent l="3175" t="1905" r="0" b="0"/>
              <wp:wrapNone/>
              <wp:docPr id="2" name="Текстово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78B4" w:rsidRDefault="00D978B4">
                          <w:pPr>
                            <w:pStyle w:val="14"/>
                            <w:shd w:val="clear" w:color="auto" w:fill="auto"/>
                            <w:spacing w:line="240" w:lineRule="auto"/>
                          </w:pPr>
                          <w:r>
                            <w:fldChar w:fldCharType="begin"/>
                          </w:r>
                          <w:r>
                            <w:instrText xml:space="preserve"> PAGE \* MERGEFORMAT </w:instrText>
                          </w:r>
                          <w:r>
                            <w:fldChar w:fldCharType="separate"/>
                          </w:r>
                          <w:r w:rsidRPr="004E268F">
                            <w:rPr>
                              <w:rStyle w:val="29pt0pt"/>
                              <w:noProof/>
                            </w:rPr>
                            <w:t>124</w:t>
                          </w:r>
                          <w:r>
                            <w:rPr>
                              <w:rStyle w:val="29pt0p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1B77470" id="_x0000_t202" coordsize="21600,21600" o:spt="202" path="m,l,21600r21600,l21600,xe">
              <v:stroke joinstyle="miter"/>
              <v:path gradientshapeok="t" o:connecttype="rect"/>
            </v:shapetype>
            <v:shape id="Текстово поле 2" o:spid="_x0000_s1026" type="#_x0000_t202" style="position:absolute;margin-left:517.75pt;margin-top:767.4pt;width:13.55pt;height:10.3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" filled="f" stroked="f">
              <v:textbox style="mso-fit-shape-to-text:t" inset="0,0,0,0">
                <w:txbxContent>
                  <w:p w:rsidR="00D978B4" w:rsidRDefault="00D978B4">
                    <w:pPr>
                      <w:pStyle w:val="14"/>
                      <w:shd w:val="clear" w:color="auto" w:fill="auto"/>
                      <w:spacing w:line="240" w:lineRule="auto"/>
                    </w:pPr>
                    <w:r>
                      <w:fldChar w:fldCharType="begin"/>
                    </w:r>
                    <w:r>
                      <w:instrText xml:space="preserve"> PAGE \* MERGEFORMAT </w:instrText>
                    </w:r>
                    <w:r>
                      <w:fldChar w:fldCharType="separate"/>
                    </w:r>
                    <w:r w:rsidRPr="004E268F">
                      <w:rPr>
                        <w:rStyle w:val="29pt0pt"/>
                        <w:noProof/>
                      </w:rPr>
                      <w:t>124</w:t>
                    </w:r>
                    <w:r>
                      <w:rPr>
                        <w:rStyle w:val="29pt0pt"/>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8B4" w:rsidRDefault="00D2443A" w:rsidP="00D2443A">
    <w:pPr>
      <w:jc w:val="right"/>
      <w:rPr>
        <w:sz w:val="2"/>
        <w:szCs w:val="2"/>
      </w:rPr>
    </w:pPr>
    <w:r>
      <w:rPr>
        <w:noProof/>
        <w:lang w:eastAsia="bg-BG"/>
      </w:rPr>
      <w:drawing>
        <wp:inline distT="0" distB="0" distL="0" distR="0">
          <wp:extent cx="446405" cy="533400"/>
          <wp:effectExtent l="0" t="0" r="0" b="0"/>
          <wp:docPr id="17" name="Картина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6405" cy="53340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7BC" w:rsidRDefault="000557BC" w:rsidP="007D23DB">
      <w:pPr>
        <w:spacing w:after="0" w:line="240" w:lineRule="auto"/>
      </w:pPr>
      <w:r>
        <w:separator/>
      </w:r>
    </w:p>
  </w:footnote>
  <w:footnote w:type="continuationSeparator" w:id="0">
    <w:p w:rsidR="000557BC" w:rsidRDefault="000557BC" w:rsidP="007D23DB">
      <w:pPr>
        <w:spacing w:after="0" w:line="240" w:lineRule="auto"/>
      </w:pPr>
      <w:r>
        <w:continuationSeparator/>
      </w:r>
    </w:p>
  </w:footnote>
  <w:footnote w:id="1">
    <w:p w:rsidR="00D978B4" w:rsidRDefault="00D978B4" w:rsidP="00135C37">
      <w:pPr>
        <w:pStyle w:val="aff8"/>
        <w:jc w:val="both"/>
      </w:pPr>
      <w:r>
        <w:rPr>
          <w:rStyle w:val="affa"/>
        </w:rPr>
        <w:footnoteRef/>
      </w:r>
      <w:r>
        <w:rPr>
          <w:lang w:val="ru-RU"/>
        </w:rPr>
        <w:t xml:space="preserve"> При подписване на договора в текста се оставя вариантът, избран от Изпълнителя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703" w:rsidRDefault="00FC0703">
    <w:pPr>
      <w:pStyle w:val="af5"/>
    </w:pPr>
    <w:r w:rsidRPr="005779D3">
      <w:rPr>
        <w:rFonts w:ascii="Times New Roman" w:eastAsia="Times New Roman" w:hAnsi="Times New Roman" w:cs="Times New Roman"/>
        <w:noProof/>
        <w:color w:val="auto"/>
        <w:sz w:val="10"/>
        <w:szCs w:val="10"/>
      </w:rPr>
      <w:drawing>
        <wp:inline distT="0" distB="0" distL="0" distR="0">
          <wp:extent cx="5948045" cy="797668"/>
          <wp:effectExtent l="0" t="0" r="0" b="2540"/>
          <wp:docPr id="16" name="Картина 1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8045" cy="79766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00000010"/>
    <w:name w:val="WW8Num17"/>
    <w:lvl w:ilvl="0">
      <w:start w:val="1"/>
      <w:numFmt w:val="bullet"/>
      <w:lvlText w:val="-"/>
      <w:lvlJc w:val="left"/>
      <w:pPr>
        <w:tabs>
          <w:tab w:val="num" w:pos="0"/>
        </w:tabs>
        <w:ind w:left="1440" w:hanging="360"/>
      </w:pPr>
      <w:rPr>
        <w:rFonts w:ascii="Times New Roman" w:hAnsi="Times New Roman" w:cs="Times New Roman" w:hint="default"/>
        <w:color w:val="000000"/>
      </w:rPr>
    </w:lvl>
  </w:abstractNum>
  <w:abstractNum w:abstractNumId="1" w15:restartNumberingAfterBreak="0">
    <w:nsid w:val="00000011"/>
    <w:multiLevelType w:val="singleLevel"/>
    <w:tmpl w:val="00000011"/>
    <w:name w:val="WW8Num18"/>
    <w:lvl w:ilvl="0">
      <w:start w:val="5"/>
      <w:numFmt w:val="bullet"/>
      <w:lvlText w:val="-"/>
      <w:lvlJc w:val="left"/>
      <w:pPr>
        <w:tabs>
          <w:tab w:val="num" w:pos="0"/>
        </w:tabs>
        <w:ind w:left="1068" w:hanging="360"/>
      </w:pPr>
      <w:rPr>
        <w:rFonts w:ascii="Arial Narrow" w:hAnsi="Arial Narrow" w:cs="Arial" w:hint="default"/>
        <w:b w:val="0"/>
        <w:i w:val="0"/>
        <w:sz w:val="22"/>
      </w:rPr>
    </w:lvl>
  </w:abstractNum>
  <w:abstractNum w:abstractNumId="2" w15:restartNumberingAfterBreak="0">
    <w:nsid w:val="00000012"/>
    <w:multiLevelType w:val="singleLevel"/>
    <w:tmpl w:val="00000012"/>
    <w:name w:val="WW8Num21"/>
    <w:lvl w:ilvl="0">
      <w:start w:val="1"/>
      <w:numFmt w:val="decimal"/>
      <w:lvlText w:val="%1."/>
      <w:lvlJc w:val="right"/>
      <w:pPr>
        <w:tabs>
          <w:tab w:val="num" w:pos="0"/>
        </w:tabs>
        <w:ind w:left="1713" w:hanging="705"/>
      </w:pPr>
      <w:rPr>
        <w:rFonts w:ascii="Times New Roman" w:eastAsia="Times New Roman" w:hAnsi="Times New Roman" w:cs="Times New Roman" w:hint="default"/>
        <w:b w:val="0"/>
        <w:i w:val="0"/>
        <w:sz w:val="22"/>
      </w:rPr>
    </w:lvl>
  </w:abstractNum>
  <w:abstractNum w:abstractNumId="3" w15:restartNumberingAfterBreak="0">
    <w:nsid w:val="00000017"/>
    <w:multiLevelType w:val="singleLevel"/>
    <w:tmpl w:val="00000017"/>
    <w:name w:val="WW8Num27"/>
    <w:lvl w:ilvl="0">
      <w:start w:val="1"/>
      <w:numFmt w:val="bullet"/>
      <w:lvlText w:val=""/>
      <w:lvlJc w:val="left"/>
      <w:pPr>
        <w:tabs>
          <w:tab w:val="num" w:pos="0"/>
        </w:tabs>
        <w:ind w:left="1068" w:hanging="360"/>
      </w:pPr>
      <w:rPr>
        <w:rFonts w:ascii="Symbol" w:hAnsi="Symbol" w:cs="Symbol" w:hint="default"/>
      </w:rPr>
    </w:lvl>
  </w:abstractNum>
  <w:abstractNum w:abstractNumId="4" w15:restartNumberingAfterBreak="0">
    <w:nsid w:val="05A41EF2"/>
    <w:multiLevelType w:val="hybridMultilevel"/>
    <w:tmpl w:val="BD40D14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B3638E"/>
    <w:multiLevelType w:val="hybridMultilevel"/>
    <w:tmpl w:val="041CE20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073830E7"/>
    <w:multiLevelType w:val="hybridMultilevel"/>
    <w:tmpl w:val="E0D86D66"/>
    <w:styleLink w:val="WW8Num101"/>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D62028"/>
    <w:multiLevelType w:val="hybridMultilevel"/>
    <w:tmpl w:val="97AAE186"/>
    <w:lvl w:ilvl="0" w:tplc="04020005">
      <w:start w:val="1"/>
      <w:numFmt w:val="bullet"/>
      <w:lvlText w:val=""/>
      <w:lvlJc w:val="left"/>
      <w:pPr>
        <w:tabs>
          <w:tab w:val="num" w:pos="720"/>
        </w:tabs>
        <w:ind w:left="720" w:hanging="360"/>
      </w:pPr>
      <w:rPr>
        <w:rFonts w:ascii="Wingdings" w:hAnsi="Wingdings" w:hint="default"/>
      </w:rPr>
    </w:lvl>
    <w:lvl w:ilvl="1" w:tplc="94F621F2">
      <w:numFmt w:val="bullet"/>
      <w:lvlText w:val="-"/>
      <w:lvlJc w:val="left"/>
      <w:pPr>
        <w:ind w:left="1440" w:hanging="360"/>
      </w:pPr>
      <w:rPr>
        <w:rFonts w:ascii="Arial Narrow" w:eastAsia="Times New Roman" w:hAnsi="Arial Narrow"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045D29"/>
    <w:multiLevelType w:val="hybridMultilevel"/>
    <w:tmpl w:val="53623CB0"/>
    <w:lvl w:ilvl="0" w:tplc="0409000B">
      <w:start w:val="1"/>
      <w:numFmt w:val="bullet"/>
      <w:pStyle w:val="a"/>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E2B35A1"/>
    <w:multiLevelType w:val="hybridMultilevel"/>
    <w:tmpl w:val="318C41DA"/>
    <w:lvl w:ilvl="0" w:tplc="A416724C">
      <w:start w:val="4"/>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55040C7"/>
    <w:multiLevelType w:val="hybridMultilevel"/>
    <w:tmpl w:val="397252C6"/>
    <w:lvl w:ilvl="0" w:tplc="0402000F">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1A114123"/>
    <w:multiLevelType w:val="hybridMultilevel"/>
    <w:tmpl w:val="CFAECF62"/>
    <w:lvl w:ilvl="0" w:tplc="8ECEE414">
      <w:numFmt w:val="bullet"/>
      <w:lvlText w:val="-"/>
      <w:lvlJc w:val="left"/>
      <w:pPr>
        <w:tabs>
          <w:tab w:val="num" w:pos="1650"/>
        </w:tabs>
        <w:ind w:left="1650" w:hanging="360"/>
      </w:pPr>
      <w:rPr>
        <w:rFonts w:ascii="Times New Roman" w:eastAsia="Times New Roman" w:hAnsi="Times New Roman" w:hint="default"/>
      </w:rPr>
    </w:lvl>
    <w:lvl w:ilvl="1" w:tplc="04020003">
      <w:start w:val="1"/>
      <w:numFmt w:val="bullet"/>
      <w:lvlText w:val="o"/>
      <w:lvlJc w:val="left"/>
      <w:pPr>
        <w:tabs>
          <w:tab w:val="num" w:pos="2010"/>
        </w:tabs>
        <w:ind w:left="2010" w:hanging="360"/>
      </w:pPr>
      <w:rPr>
        <w:rFonts w:ascii="Courier New" w:hAnsi="Courier New" w:hint="default"/>
      </w:rPr>
    </w:lvl>
    <w:lvl w:ilvl="2" w:tplc="04020005">
      <w:start w:val="1"/>
      <w:numFmt w:val="bullet"/>
      <w:lvlText w:val=""/>
      <w:lvlJc w:val="left"/>
      <w:pPr>
        <w:tabs>
          <w:tab w:val="num" w:pos="2730"/>
        </w:tabs>
        <w:ind w:left="2730" w:hanging="360"/>
      </w:pPr>
      <w:rPr>
        <w:rFonts w:ascii="Wingdings" w:hAnsi="Wingdings" w:hint="default"/>
      </w:rPr>
    </w:lvl>
    <w:lvl w:ilvl="3" w:tplc="04020001">
      <w:start w:val="1"/>
      <w:numFmt w:val="bullet"/>
      <w:lvlText w:val=""/>
      <w:lvlJc w:val="left"/>
      <w:pPr>
        <w:tabs>
          <w:tab w:val="num" w:pos="3450"/>
        </w:tabs>
        <w:ind w:left="3450" w:hanging="360"/>
      </w:pPr>
      <w:rPr>
        <w:rFonts w:ascii="Symbol" w:hAnsi="Symbol" w:hint="default"/>
      </w:rPr>
    </w:lvl>
    <w:lvl w:ilvl="4" w:tplc="04020003">
      <w:start w:val="1"/>
      <w:numFmt w:val="bullet"/>
      <w:lvlText w:val="o"/>
      <w:lvlJc w:val="left"/>
      <w:pPr>
        <w:tabs>
          <w:tab w:val="num" w:pos="4170"/>
        </w:tabs>
        <w:ind w:left="4170" w:hanging="360"/>
      </w:pPr>
      <w:rPr>
        <w:rFonts w:ascii="Courier New" w:hAnsi="Courier New" w:hint="default"/>
      </w:rPr>
    </w:lvl>
    <w:lvl w:ilvl="5" w:tplc="04020005">
      <w:start w:val="1"/>
      <w:numFmt w:val="bullet"/>
      <w:lvlText w:val=""/>
      <w:lvlJc w:val="left"/>
      <w:pPr>
        <w:tabs>
          <w:tab w:val="num" w:pos="4890"/>
        </w:tabs>
        <w:ind w:left="4890" w:hanging="360"/>
      </w:pPr>
      <w:rPr>
        <w:rFonts w:ascii="Wingdings" w:hAnsi="Wingdings" w:hint="default"/>
      </w:rPr>
    </w:lvl>
    <w:lvl w:ilvl="6" w:tplc="04020001">
      <w:start w:val="1"/>
      <w:numFmt w:val="bullet"/>
      <w:lvlText w:val=""/>
      <w:lvlJc w:val="left"/>
      <w:pPr>
        <w:tabs>
          <w:tab w:val="num" w:pos="5610"/>
        </w:tabs>
        <w:ind w:left="5610" w:hanging="360"/>
      </w:pPr>
      <w:rPr>
        <w:rFonts w:ascii="Symbol" w:hAnsi="Symbol" w:hint="default"/>
      </w:rPr>
    </w:lvl>
    <w:lvl w:ilvl="7" w:tplc="04020003">
      <w:start w:val="1"/>
      <w:numFmt w:val="bullet"/>
      <w:lvlText w:val="o"/>
      <w:lvlJc w:val="left"/>
      <w:pPr>
        <w:tabs>
          <w:tab w:val="num" w:pos="6330"/>
        </w:tabs>
        <w:ind w:left="6330" w:hanging="360"/>
      </w:pPr>
      <w:rPr>
        <w:rFonts w:ascii="Courier New" w:hAnsi="Courier New" w:hint="default"/>
      </w:rPr>
    </w:lvl>
    <w:lvl w:ilvl="8" w:tplc="04020005">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1BD91161"/>
    <w:multiLevelType w:val="hybridMultilevel"/>
    <w:tmpl w:val="C6460E7C"/>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C7720E"/>
    <w:multiLevelType w:val="hybridMultilevel"/>
    <w:tmpl w:val="AE266F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7A47094"/>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8" w15:restartNumberingAfterBreak="0">
    <w:nsid w:val="36076980"/>
    <w:multiLevelType w:val="hybridMultilevel"/>
    <w:tmpl w:val="1F1AA3E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15:restartNumberingAfterBreak="0">
    <w:nsid w:val="36977888"/>
    <w:multiLevelType w:val="hybridMultilevel"/>
    <w:tmpl w:val="7534E7E8"/>
    <w:lvl w:ilvl="0" w:tplc="04020001">
      <w:start w:val="1"/>
      <w:numFmt w:val="bullet"/>
      <w:lvlText w:val=""/>
      <w:lvlJc w:val="left"/>
      <w:pPr>
        <w:ind w:left="795" w:hanging="360"/>
      </w:pPr>
      <w:rPr>
        <w:rFonts w:ascii="Symbol" w:hAnsi="Symbol" w:hint="default"/>
      </w:rPr>
    </w:lvl>
    <w:lvl w:ilvl="1" w:tplc="04020003" w:tentative="1">
      <w:start w:val="1"/>
      <w:numFmt w:val="bullet"/>
      <w:lvlText w:val="o"/>
      <w:lvlJc w:val="left"/>
      <w:pPr>
        <w:ind w:left="1515" w:hanging="360"/>
      </w:pPr>
      <w:rPr>
        <w:rFonts w:ascii="Courier New" w:hAnsi="Courier New" w:cs="Courier New" w:hint="default"/>
      </w:rPr>
    </w:lvl>
    <w:lvl w:ilvl="2" w:tplc="04020005" w:tentative="1">
      <w:start w:val="1"/>
      <w:numFmt w:val="bullet"/>
      <w:lvlText w:val=""/>
      <w:lvlJc w:val="left"/>
      <w:pPr>
        <w:ind w:left="2235" w:hanging="360"/>
      </w:pPr>
      <w:rPr>
        <w:rFonts w:ascii="Wingdings" w:hAnsi="Wingdings" w:hint="default"/>
      </w:rPr>
    </w:lvl>
    <w:lvl w:ilvl="3" w:tplc="04020001" w:tentative="1">
      <w:start w:val="1"/>
      <w:numFmt w:val="bullet"/>
      <w:lvlText w:val=""/>
      <w:lvlJc w:val="left"/>
      <w:pPr>
        <w:ind w:left="2955" w:hanging="360"/>
      </w:pPr>
      <w:rPr>
        <w:rFonts w:ascii="Symbol" w:hAnsi="Symbol" w:hint="default"/>
      </w:rPr>
    </w:lvl>
    <w:lvl w:ilvl="4" w:tplc="04020003" w:tentative="1">
      <w:start w:val="1"/>
      <w:numFmt w:val="bullet"/>
      <w:lvlText w:val="o"/>
      <w:lvlJc w:val="left"/>
      <w:pPr>
        <w:ind w:left="3675" w:hanging="360"/>
      </w:pPr>
      <w:rPr>
        <w:rFonts w:ascii="Courier New" w:hAnsi="Courier New" w:cs="Courier New" w:hint="default"/>
      </w:rPr>
    </w:lvl>
    <w:lvl w:ilvl="5" w:tplc="04020005" w:tentative="1">
      <w:start w:val="1"/>
      <w:numFmt w:val="bullet"/>
      <w:lvlText w:val=""/>
      <w:lvlJc w:val="left"/>
      <w:pPr>
        <w:ind w:left="4395" w:hanging="360"/>
      </w:pPr>
      <w:rPr>
        <w:rFonts w:ascii="Wingdings" w:hAnsi="Wingdings" w:hint="default"/>
      </w:rPr>
    </w:lvl>
    <w:lvl w:ilvl="6" w:tplc="04020001" w:tentative="1">
      <w:start w:val="1"/>
      <w:numFmt w:val="bullet"/>
      <w:lvlText w:val=""/>
      <w:lvlJc w:val="left"/>
      <w:pPr>
        <w:ind w:left="5115" w:hanging="360"/>
      </w:pPr>
      <w:rPr>
        <w:rFonts w:ascii="Symbol" w:hAnsi="Symbol" w:hint="default"/>
      </w:rPr>
    </w:lvl>
    <w:lvl w:ilvl="7" w:tplc="04020003" w:tentative="1">
      <w:start w:val="1"/>
      <w:numFmt w:val="bullet"/>
      <w:lvlText w:val="o"/>
      <w:lvlJc w:val="left"/>
      <w:pPr>
        <w:ind w:left="5835" w:hanging="360"/>
      </w:pPr>
      <w:rPr>
        <w:rFonts w:ascii="Courier New" w:hAnsi="Courier New" w:cs="Courier New" w:hint="default"/>
      </w:rPr>
    </w:lvl>
    <w:lvl w:ilvl="8" w:tplc="04020005" w:tentative="1">
      <w:start w:val="1"/>
      <w:numFmt w:val="bullet"/>
      <w:lvlText w:val=""/>
      <w:lvlJc w:val="left"/>
      <w:pPr>
        <w:ind w:left="6555" w:hanging="360"/>
      </w:pPr>
      <w:rPr>
        <w:rFonts w:ascii="Wingdings" w:hAnsi="Wingdings" w:hint="default"/>
      </w:rPr>
    </w:lvl>
  </w:abstractNum>
  <w:abstractNum w:abstractNumId="20" w15:restartNumberingAfterBreak="0">
    <w:nsid w:val="3C1B2774"/>
    <w:multiLevelType w:val="hybridMultilevel"/>
    <w:tmpl w:val="6E2AD88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1" w15:restartNumberingAfterBreak="0">
    <w:nsid w:val="3CF534D3"/>
    <w:multiLevelType w:val="singleLevel"/>
    <w:tmpl w:val="8E1894E4"/>
    <w:lvl w:ilvl="0">
      <w:start w:val="1"/>
      <w:numFmt w:val="upperRoman"/>
      <w:pStyle w:val="4"/>
      <w:lvlText w:val="%1."/>
      <w:lvlJc w:val="left"/>
      <w:pPr>
        <w:tabs>
          <w:tab w:val="num" w:pos="720"/>
        </w:tabs>
        <w:ind w:left="720" w:hanging="720"/>
      </w:pPr>
      <w:rPr>
        <w:rFonts w:hint="default"/>
      </w:rPr>
    </w:lvl>
  </w:abstractNum>
  <w:abstractNum w:abstractNumId="22" w15:restartNumberingAfterBreak="0">
    <w:nsid w:val="3FB01397"/>
    <w:multiLevelType w:val="hybridMultilevel"/>
    <w:tmpl w:val="31B2E58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4" w15:restartNumberingAfterBreak="0">
    <w:nsid w:val="45A74F47"/>
    <w:multiLevelType w:val="multilevel"/>
    <w:tmpl w:val="5DD659F6"/>
    <w:styleLink w:val="WW8Num10"/>
    <w:lvl w:ilvl="0">
      <w:start w:val="1"/>
      <w:numFmt w:val="decimal"/>
      <w:lvlText w:val="%1."/>
      <w:lvlJc w:val="left"/>
      <w:pPr>
        <w:ind w:left="0" w:firstLine="0"/>
      </w:pPr>
      <w:rPr>
        <w:rFonts w:cs="Times New Roman"/>
      </w:rPr>
    </w:lvl>
    <w:lvl w:ilvl="1">
      <w:start w:val="1"/>
      <w:numFmt w:val="decimal"/>
      <w:lvlText w:val="%1.%2."/>
      <w:lvlJc w:val="left"/>
      <w:pPr>
        <w:ind w:left="0" w:firstLine="0"/>
      </w:pPr>
      <w:rPr>
        <w:rFonts w:cs="Times New Roman"/>
        <w:b/>
      </w:rPr>
    </w:lvl>
    <w:lvl w:ilvl="2">
      <w:start w:val="1"/>
      <w:numFmt w:val="decimal"/>
      <w:lvlText w:val="%1.%2.%3."/>
      <w:lvlJc w:val="left"/>
      <w:pPr>
        <w:ind w:left="0" w:firstLine="0"/>
      </w:pPr>
      <w:rPr>
        <w:rFonts w:cs="Times New Roman"/>
      </w:rPr>
    </w:lvl>
    <w:lvl w:ilvl="3">
      <w:start w:val="1"/>
      <w:numFmt w:val="decimal"/>
      <w:lvlText w:val="%1.%2.%3.%4."/>
      <w:lvlJc w:val="left"/>
      <w:pPr>
        <w:ind w:left="0" w:firstLine="0"/>
      </w:pPr>
      <w:rPr>
        <w:rFonts w:cs="Times New Roman"/>
      </w:rPr>
    </w:lvl>
    <w:lvl w:ilvl="4">
      <w:start w:val="1"/>
      <w:numFmt w:val="decimal"/>
      <w:lvlText w:val="%1.%2.%3.%4.%5."/>
      <w:lvlJc w:val="left"/>
      <w:pPr>
        <w:ind w:left="0" w:firstLine="0"/>
      </w:pPr>
      <w:rPr>
        <w:rFonts w:cs="Times New Roman"/>
      </w:rPr>
    </w:lvl>
    <w:lvl w:ilvl="5">
      <w:start w:val="1"/>
      <w:numFmt w:val="decimal"/>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25" w15:restartNumberingAfterBreak="0">
    <w:nsid w:val="45FE60ED"/>
    <w:multiLevelType w:val="hybridMultilevel"/>
    <w:tmpl w:val="4B207EBE"/>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492024D8"/>
    <w:multiLevelType w:val="multilevel"/>
    <w:tmpl w:val="3ACC36CE"/>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9783FD2"/>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CEF2559"/>
    <w:multiLevelType w:val="hybridMultilevel"/>
    <w:tmpl w:val="397252C6"/>
    <w:lvl w:ilvl="0" w:tplc="0402000F">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4E597B8A"/>
    <w:multiLevelType w:val="hybridMultilevel"/>
    <w:tmpl w:val="397252C6"/>
    <w:lvl w:ilvl="0" w:tplc="0402000F">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0DB38C3"/>
    <w:multiLevelType w:val="hybridMultilevel"/>
    <w:tmpl w:val="397252C6"/>
    <w:lvl w:ilvl="0" w:tplc="0402000F">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54C42648"/>
    <w:multiLevelType w:val="hybridMultilevel"/>
    <w:tmpl w:val="8AB6E406"/>
    <w:lvl w:ilvl="0" w:tplc="63705864">
      <w:start w:val="20"/>
      <w:numFmt w:val="bullet"/>
      <w:lvlText w:val="-"/>
      <w:lvlJc w:val="left"/>
      <w:pPr>
        <w:ind w:left="927" w:hanging="360"/>
      </w:pPr>
      <w:rPr>
        <w:rFonts w:ascii="Times New Roman" w:eastAsia="Times New Roman" w:hAnsi="Times New Roman" w:hint="default"/>
      </w:rPr>
    </w:lvl>
    <w:lvl w:ilvl="1" w:tplc="04090003">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560C5B8D"/>
    <w:multiLevelType w:val="hybridMultilevel"/>
    <w:tmpl w:val="02CEF5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58730E9F"/>
    <w:multiLevelType w:val="hybridMultilevel"/>
    <w:tmpl w:val="33941FC4"/>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59C76D5F"/>
    <w:multiLevelType w:val="multilevel"/>
    <w:tmpl w:val="60C281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C2E1650"/>
    <w:multiLevelType w:val="hybridMultilevel"/>
    <w:tmpl w:val="BD9EE29A"/>
    <w:lvl w:ilvl="0" w:tplc="0409000F">
      <w:start w:val="1"/>
      <w:numFmt w:val="decimal"/>
      <w:lvlText w:val="%1."/>
      <w:lvlJc w:val="left"/>
      <w:pPr>
        <w:tabs>
          <w:tab w:val="num" w:pos="1211"/>
        </w:tabs>
        <w:ind w:left="1211"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38" w15:restartNumberingAfterBreak="0">
    <w:nsid w:val="622454CB"/>
    <w:multiLevelType w:val="hybridMultilevel"/>
    <w:tmpl w:val="68CE23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22D1AF7"/>
    <w:multiLevelType w:val="multilevel"/>
    <w:tmpl w:val="6BEEFB50"/>
    <w:lvl w:ilvl="0">
      <w:start w:val="1"/>
      <w:numFmt w:val="decimal"/>
      <w:lvlText w:val="%1."/>
      <w:lvlJc w:val="left"/>
      <w:rPr>
        <w:rFonts w:ascii="Verdana" w:eastAsia="Times New Roman" w:hAnsi="Verdana"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A493C95"/>
    <w:multiLevelType w:val="hybridMultilevel"/>
    <w:tmpl w:val="DB606A1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1" w15:restartNumberingAfterBreak="0">
    <w:nsid w:val="6AE514B1"/>
    <w:multiLevelType w:val="hybridMultilevel"/>
    <w:tmpl w:val="F796E22C"/>
    <w:lvl w:ilvl="0" w:tplc="E8409BC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6B5D0F1E"/>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6F833542"/>
    <w:multiLevelType w:val="hybridMultilevel"/>
    <w:tmpl w:val="BAE445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651CD8"/>
    <w:multiLevelType w:val="hybridMultilevel"/>
    <w:tmpl w:val="D82486AC"/>
    <w:lvl w:ilvl="0" w:tplc="838C1520">
      <w:start w:val="1"/>
      <w:numFmt w:val="upperRoman"/>
      <w:lvlText w:val="%1."/>
      <w:lvlJc w:val="left"/>
      <w:pPr>
        <w:ind w:left="3981"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6"/>
  </w:num>
  <w:num w:numId="2">
    <w:abstractNumId w:val="39"/>
  </w:num>
  <w:num w:numId="3">
    <w:abstractNumId w:val="5"/>
  </w:num>
  <w:num w:numId="4">
    <w:abstractNumId w:val="40"/>
  </w:num>
  <w:num w:numId="5">
    <w:abstractNumId w:val="21"/>
  </w:num>
  <w:num w:numId="6">
    <w:abstractNumId w:val="22"/>
  </w:num>
  <w:num w:numId="7">
    <w:abstractNumId w:val="43"/>
  </w:num>
  <w:num w:numId="8">
    <w:abstractNumId w:val="11"/>
  </w:num>
  <w:num w:numId="9">
    <w:abstractNumId w:val="8"/>
  </w:num>
  <w:num w:numId="10">
    <w:abstractNumId w:val="17"/>
  </w:num>
  <w:num w:numId="11">
    <w:abstractNumId w:val="37"/>
  </w:num>
  <w:num w:numId="12">
    <w:abstractNumId w:val="23"/>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30"/>
  </w:num>
  <w:num w:numId="16">
    <w:abstractNumId w:val="6"/>
  </w:num>
  <w:num w:numId="17">
    <w:abstractNumId w:val="31"/>
  </w:num>
  <w:num w:numId="18">
    <w:abstractNumId w:val="28"/>
  </w:num>
  <w:num w:numId="19">
    <w:abstractNumId w:val="19"/>
  </w:num>
  <w:num w:numId="20">
    <w:abstractNumId w:val="44"/>
  </w:num>
  <w:num w:numId="21">
    <w:abstractNumId w:val="13"/>
  </w:num>
  <w:num w:numId="22">
    <w:abstractNumId w:val="45"/>
  </w:num>
  <w:num w:numId="23">
    <w:abstractNumId w:val="16"/>
  </w:num>
  <w:num w:numId="24">
    <w:abstractNumId w:val="27"/>
  </w:num>
  <w:num w:numId="25">
    <w:abstractNumId w:val="34"/>
  </w:num>
  <w:num w:numId="26">
    <w:abstractNumId w:val="41"/>
  </w:num>
  <w:num w:numId="27">
    <w:abstractNumId w:val="10"/>
  </w:num>
  <w:num w:numId="28">
    <w:abstractNumId w:val="29"/>
  </w:num>
  <w:num w:numId="29">
    <w:abstractNumId w:val="19"/>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33"/>
  </w:num>
  <w:num w:numId="35">
    <w:abstractNumId w:val="18"/>
  </w:num>
  <w:num w:numId="36">
    <w:abstractNumId w:val="25"/>
  </w:num>
  <w:num w:numId="37">
    <w:abstractNumId w:val="38"/>
  </w:num>
  <w:num w:numId="38">
    <w:abstractNumId w:val="12"/>
  </w:num>
  <w:num w:numId="39">
    <w:abstractNumId w:val="15"/>
  </w:num>
  <w:num w:numId="40">
    <w:abstractNumId w:val="32"/>
  </w:num>
  <w:num w:numId="41">
    <w:abstractNumId w:val="36"/>
  </w:num>
  <w:num w:numId="42">
    <w:abstractNumId w:val="9"/>
  </w:num>
  <w:num w:numId="43">
    <w:abstractNumId w:val="35"/>
  </w:num>
  <w:num w:numId="44">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3DB"/>
    <w:rsid w:val="00000001"/>
    <w:rsid w:val="0000195E"/>
    <w:rsid w:val="00002DC7"/>
    <w:rsid w:val="00005A32"/>
    <w:rsid w:val="00011487"/>
    <w:rsid w:val="00011AD2"/>
    <w:rsid w:val="00012A2D"/>
    <w:rsid w:val="00013334"/>
    <w:rsid w:val="0001549A"/>
    <w:rsid w:val="00021630"/>
    <w:rsid w:val="00021945"/>
    <w:rsid w:val="00021B0A"/>
    <w:rsid w:val="00021BEE"/>
    <w:rsid w:val="000222E5"/>
    <w:rsid w:val="00024CF9"/>
    <w:rsid w:val="000254E0"/>
    <w:rsid w:val="00026A23"/>
    <w:rsid w:val="00032444"/>
    <w:rsid w:val="00033FD2"/>
    <w:rsid w:val="00037268"/>
    <w:rsid w:val="000405B3"/>
    <w:rsid w:val="0004254E"/>
    <w:rsid w:val="0004442D"/>
    <w:rsid w:val="000454FA"/>
    <w:rsid w:val="00045972"/>
    <w:rsid w:val="0005064B"/>
    <w:rsid w:val="00050E1F"/>
    <w:rsid w:val="000520D2"/>
    <w:rsid w:val="0005238B"/>
    <w:rsid w:val="00052B54"/>
    <w:rsid w:val="00054E23"/>
    <w:rsid w:val="000557BC"/>
    <w:rsid w:val="00055D0D"/>
    <w:rsid w:val="00056304"/>
    <w:rsid w:val="00060EF6"/>
    <w:rsid w:val="00061B75"/>
    <w:rsid w:val="00062304"/>
    <w:rsid w:val="000628AD"/>
    <w:rsid w:val="000655DA"/>
    <w:rsid w:val="00066A0C"/>
    <w:rsid w:val="000677D5"/>
    <w:rsid w:val="00067BC3"/>
    <w:rsid w:val="000724A3"/>
    <w:rsid w:val="00072CEB"/>
    <w:rsid w:val="00073839"/>
    <w:rsid w:val="00073BCA"/>
    <w:rsid w:val="000741C4"/>
    <w:rsid w:val="00077FD8"/>
    <w:rsid w:val="00081EB0"/>
    <w:rsid w:val="000826FB"/>
    <w:rsid w:val="000830A7"/>
    <w:rsid w:val="000832D9"/>
    <w:rsid w:val="0008374A"/>
    <w:rsid w:val="00084D67"/>
    <w:rsid w:val="000850FF"/>
    <w:rsid w:val="00085DDE"/>
    <w:rsid w:val="0009090E"/>
    <w:rsid w:val="00091B44"/>
    <w:rsid w:val="0009321B"/>
    <w:rsid w:val="00093319"/>
    <w:rsid w:val="00093410"/>
    <w:rsid w:val="00095843"/>
    <w:rsid w:val="00095FCA"/>
    <w:rsid w:val="000A1385"/>
    <w:rsid w:val="000A473D"/>
    <w:rsid w:val="000A77C4"/>
    <w:rsid w:val="000B2610"/>
    <w:rsid w:val="000B3C83"/>
    <w:rsid w:val="000B44F5"/>
    <w:rsid w:val="000B63B4"/>
    <w:rsid w:val="000B66B3"/>
    <w:rsid w:val="000B7B6A"/>
    <w:rsid w:val="000B7F75"/>
    <w:rsid w:val="000C0BB0"/>
    <w:rsid w:val="000D046E"/>
    <w:rsid w:val="000D13F7"/>
    <w:rsid w:val="000D158D"/>
    <w:rsid w:val="000D1F46"/>
    <w:rsid w:val="000D481E"/>
    <w:rsid w:val="000D4BA2"/>
    <w:rsid w:val="000E219F"/>
    <w:rsid w:val="000E2488"/>
    <w:rsid w:val="000E2FCF"/>
    <w:rsid w:val="000E328C"/>
    <w:rsid w:val="000E3CB4"/>
    <w:rsid w:val="000E5AA3"/>
    <w:rsid w:val="000E6370"/>
    <w:rsid w:val="000F074E"/>
    <w:rsid w:val="000F080D"/>
    <w:rsid w:val="000F127B"/>
    <w:rsid w:val="000F1BFD"/>
    <w:rsid w:val="000F22F6"/>
    <w:rsid w:val="000F326F"/>
    <w:rsid w:val="000F59B4"/>
    <w:rsid w:val="000F5AB4"/>
    <w:rsid w:val="000F5E6D"/>
    <w:rsid w:val="000F779B"/>
    <w:rsid w:val="000F788C"/>
    <w:rsid w:val="00102544"/>
    <w:rsid w:val="00105E29"/>
    <w:rsid w:val="00106C9E"/>
    <w:rsid w:val="0010738F"/>
    <w:rsid w:val="0011076B"/>
    <w:rsid w:val="001111F9"/>
    <w:rsid w:val="00115C9A"/>
    <w:rsid w:val="00116C01"/>
    <w:rsid w:val="00120904"/>
    <w:rsid w:val="001219BA"/>
    <w:rsid w:val="00123F2C"/>
    <w:rsid w:val="0012417E"/>
    <w:rsid w:val="00126499"/>
    <w:rsid w:val="001265C9"/>
    <w:rsid w:val="00127683"/>
    <w:rsid w:val="00133E65"/>
    <w:rsid w:val="00135C37"/>
    <w:rsid w:val="00140EB1"/>
    <w:rsid w:val="001410BD"/>
    <w:rsid w:val="001419AD"/>
    <w:rsid w:val="00143AA3"/>
    <w:rsid w:val="00152E42"/>
    <w:rsid w:val="00154910"/>
    <w:rsid w:val="001570A2"/>
    <w:rsid w:val="00157689"/>
    <w:rsid w:val="00160276"/>
    <w:rsid w:val="00162E13"/>
    <w:rsid w:val="001705B1"/>
    <w:rsid w:val="001705E8"/>
    <w:rsid w:val="0017098C"/>
    <w:rsid w:val="00170D97"/>
    <w:rsid w:val="001719BF"/>
    <w:rsid w:val="0017497E"/>
    <w:rsid w:val="001750AC"/>
    <w:rsid w:val="00182BE6"/>
    <w:rsid w:val="00184168"/>
    <w:rsid w:val="00186477"/>
    <w:rsid w:val="001873FB"/>
    <w:rsid w:val="00191049"/>
    <w:rsid w:val="001940BD"/>
    <w:rsid w:val="00194317"/>
    <w:rsid w:val="00194B24"/>
    <w:rsid w:val="001957DB"/>
    <w:rsid w:val="00195D3C"/>
    <w:rsid w:val="00196C39"/>
    <w:rsid w:val="00197AF7"/>
    <w:rsid w:val="001A0B49"/>
    <w:rsid w:val="001A27EF"/>
    <w:rsid w:val="001A5063"/>
    <w:rsid w:val="001A5227"/>
    <w:rsid w:val="001B13A9"/>
    <w:rsid w:val="001B1B94"/>
    <w:rsid w:val="001B4D9F"/>
    <w:rsid w:val="001B5702"/>
    <w:rsid w:val="001B65A1"/>
    <w:rsid w:val="001C035D"/>
    <w:rsid w:val="001C31CA"/>
    <w:rsid w:val="001C36DE"/>
    <w:rsid w:val="001C5E5B"/>
    <w:rsid w:val="001C6C1C"/>
    <w:rsid w:val="001C7692"/>
    <w:rsid w:val="001D024E"/>
    <w:rsid w:val="001D107E"/>
    <w:rsid w:val="001D18B1"/>
    <w:rsid w:val="001D19F4"/>
    <w:rsid w:val="001D24B9"/>
    <w:rsid w:val="001D2829"/>
    <w:rsid w:val="001D2E1B"/>
    <w:rsid w:val="001D5F47"/>
    <w:rsid w:val="001D618E"/>
    <w:rsid w:val="001D61AD"/>
    <w:rsid w:val="001E130B"/>
    <w:rsid w:val="001E16D5"/>
    <w:rsid w:val="001E64D7"/>
    <w:rsid w:val="001F02EE"/>
    <w:rsid w:val="001F3231"/>
    <w:rsid w:val="001F38CC"/>
    <w:rsid w:val="001F61F6"/>
    <w:rsid w:val="00201491"/>
    <w:rsid w:val="00201C75"/>
    <w:rsid w:val="0020405D"/>
    <w:rsid w:val="00205048"/>
    <w:rsid w:val="00207134"/>
    <w:rsid w:val="002074A3"/>
    <w:rsid w:val="00207CD5"/>
    <w:rsid w:val="00215412"/>
    <w:rsid w:val="00222A41"/>
    <w:rsid w:val="0022401B"/>
    <w:rsid w:val="00225191"/>
    <w:rsid w:val="002257A5"/>
    <w:rsid w:val="0023166C"/>
    <w:rsid w:val="00233E6E"/>
    <w:rsid w:val="00236C0B"/>
    <w:rsid w:val="00237001"/>
    <w:rsid w:val="00241631"/>
    <w:rsid w:val="00241D62"/>
    <w:rsid w:val="00241E6D"/>
    <w:rsid w:val="00243EB0"/>
    <w:rsid w:val="00244895"/>
    <w:rsid w:val="00245000"/>
    <w:rsid w:val="002470F5"/>
    <w:rsid w:val="002474B4"/>
    <w:rsid w:val="002516E8"/>
    <w:rsid w:val="00254775"/>
    <w:rsid w:val="00255D10"/>
    <w:rsid w:val="002605D5"/>
    <w:rsid w:val="002608EF"/>
    <w:rsid w:val="00261029"/>
    <w:rsid w:val="00261F1F"/>
    <w:rsid w:val="00262007"/>
    <w:rsid w:val="0026397A"/>
    <w:rsid w:val="00263DFF"/>
    <w:rsid w:val="00266A18"/>
    <w:rsid w:val="00267D5A"/>
    <w:rsid w:val="0027265A"/>
    <w:rsid w:val="002726DE"/>
    <w:rsid w:val="002765BE"/>
    <w:rsid w:val="00277734"/>
    <w:rsid w:val="00280326"/>
    <w:rsid w:val="00280D77"/>
    <w:rsid w:val="00281F90"/>
    <w:rsid w:val="00282243"/>
    <w:rsid w:val="00282ADC"/>
    <w:rsid w:val="00283133"/>
    <w:rsid w:val="002833B4"/>
    <w:rsid w:val="00283BEC"/>
    <w:rsid w:val="00284E0E"/>
    <w:rsid w:val="002866B9"/>
    <w:rsid w:val="00286E72"/>
    <w:rsid w:val="002931D0"/>
    <w:rsid w:val="00293548"/>
    <w:rsid w:val="00293F66"/>
    <w:rsid w:val="00295A57"/>
    <w:rsid w:val="002972A5"/>
    <w:rsid w:val="00297F65"/>
    <w:rsid w:val="002A41FD"/>
    <w:rsid w:val="002A510C"/>
    <w:rsid w:val="002A5D20"/>
    <w:rsid w:val="002A6C82"/>
    <w:rsid w:val="002B1BD5"/>
    <w:rsid w:val="002B4082"/>
    <w:rsid w:val="002B4FE1"/>
    <w:rsid w:val="002B6BCE"/>
    <w:rsid w:val="002B79CE"/>
    <w:rsid w:val="002B7C10"/>
    <w:rsid w:val="002C100B"/>
    <w:rsid w:val="002C3D2C"/>
    <w:rsid w:val="002C463E"/>
    <w:rsid w:val="002C6A44"/>
    <w:rsid w:val="002C6B87"/>
    <w:rsid w:val="002C6EE6"/>
    <w:rsid w:val="002D2629"/>
    <w:rsid w:val="002D2AEE"/>
    <w:rsid w:val="002D439D"/>
    <w:rsid w:val="002D516D"/>
    <w:rsid w:val="002D5372"/>
    <w:rsid w:val="002D5CE4"/>
    <w:rsid w:val="002E08AC"/>
    <w:rsid w:val="002E0AAA"/>
    <w:rsid w:val="002E182A"/>
    <w:rsid w:val="002E3027"/>
    <w:rsid w:val="002E4DF6"/>
    <w:rsid w:val="002E60AF"/>
    <w:rsid w:val="002E74C7"/>
    <w:rsid w:val="002E7831"/>
    <w:rsid w:val="002E7C46"/>
    <w:rsid w:val="002F1DBE"/>
    <w:rsid w:val="002F4B5F"/>
    <w:rsid w:val="002F58E8"/>
    <w:rsid w:val="002F7078"/>
    <w:rsid w:val="00302C82"/>
    <w:rsid w:val="00303085"/>
    <w:rsid w:val="00303382"/>
    <w:rsid w:val="00306629"/>
    <w:rsid w:val="00311951"/>
    <w:rsid w:val="00313D16"/>
    <w:rsid w:val="0031579C"/>
    <w:rsid w:val="00315FC7"/>
    <w:rsid w:val="00317319"/>
    <w:rsid w:val="00320918"/>
    <w:rsid w:val="00321435"/>
    <w:rsid w:val="003247B9"/>
    <w:rsid w:val="003247FF"/>
    <w:rsid w:val="00324D91"/>
    <w:rsid w:val="00324D93"/>
    <w:rsid w:val="00325D81"/>
    <w:rsid w:val="00326EF5"/>
    <w:rsid w:val="00327272"/>
    <w:rsid w:val="003302F3"/>
    <w:rsid w:val="00330962"/>
    <w:rsid w:val="00331D11"/>
    <w:rsid w:val="0033433F"/>
    <w:rsid w:val="003362EA"/>
    <w:rsid w:val="003372F7"/>
    <w:rsid w:val="00337ADC"/>
    <w:rsid w:val="003416B0"/>
    <w:rsid w:val="00345146"/>
    <w:rsid w:val="00345181"/>
    <w:rsid w:val="00345A12"/>
    <w:rsid w:val="00346C03"/>
    <w:rsid w:val="00347BC0"/>
    <w:rsid w:val="0035101F"/>
    <w:rsid w:val="00352209"/>
    <w:rsid w:val="00352EC9"/>
    <w:rsid w:val="003531A3"/>
    <w:rsid w:val="00353D51"/>
    <w:rsid w:val="003546A0"/>
    <w:rsid w:val="0035525A"/>
    <w:rsid w:val="0035561B"/>
    <w:rsid w:val="00357E45"/>
    <w:rsid w:val="00361809"/>
    <w:rsid w:val="0036426A"/>
    <w:rsid w:val="003646B4"/>
    <w:rsid w:val="0036609D"/>
    <w:rsid w:val="00367B61"/>
    <w:rsid w:val="00375C2E"/>
    <w:rsid w:val="00380FAC"/>
    <w:rsid w:val="003819BD"/>
    <w:rsid w:val="00381A51"/>
    <w:rsid w:val="00385CAA"/>
    <w:rsid w:val="00385F1D"/>
    <w:rsid w:val="0038759C"/>
    <w:rsid w:val="0039287D"/>
    <w:rsid w:val="003946E8"/>
    <w:rsid w:val="00394A8F"/>
    <w:rsid w:val="00396971"/>
    <w:rsid w:val="00397C11"/>
    <w:rsid w:val="003A1571"/>
    <w:rsid w:val="003A3562"/>
    <w:rsid w:val="003A478A"/>
    <w:rsid w:val="003A4EBA"/>
    <w:rsid w:val="003A6518"/>
    <w:rsid w:val="003A6C5C"/>
    <w:rsid w:val="003A7253"/>
    <w:rsid w:val="003B397E"/>
    <w:rsid w:val="003B3B5D"/>
    <w:rsid w:val="003B3DFC"/>
    <w:rsid w:val="003B494F"/>
    <w:rsid w:val="003B5492"/>
    <w:rsid w:val="003B5FFE"/>
    <w:rsid w:val="003B6943"/>
    <w:rsid w:val="003C0E5C"/>
    <w:rsid w:val="003C14C1"/>
    <w:rsid w:val="003C17B1"/>
    <w:rsid w:val="003C2F76"/>
    <w:rsid w:val="003C35D7"/>
    <w:rsid w:val="003C3A09"/>
    <w:rsid w:val="003C481E"/>
    <w:rsid w:val="003C4A29"/>
    <w:rsid w:val="003C7691"/>
    <w:rsid w:val="003C7731"/>
    <w:rsid w:val="003C7CE7"/>
    <w:rsid w:val="003D0A85"/>
    <w:rsid w:val="003D182C"/>
    <w:rsid w:val="003D1AB5"/>
    <w:rsid w:val="003D46D0"/>
    <w:rsid w:val="003D6BCF"/>
    <w:rsid w:val="003E0E98"/>
    <w:rsid w:val="003E1DF0"/>
    <w:rsid w:val="003E63A4"/>
    <w:rsid w:val="003F187E"/>
    <w:rsid w:val="003F2968"/>
    <w:rsid w:val="003F4773"/>
    <w:rsid w:val="003F4A46"/>
    <w:rsid w:val="003F5372"/>
    <w:rsid w:val="003F5423"/>
    <w:rsid w:val="003F55A0"/>
    <w:rsid w:val="003F6ABB"/>
    <w:rsid w:val="003F6BD5"/>
    <w:rsid w:val="003F734A"/>
    <w:rsid w:val="00400E63"/>
    <w:rsid w:val="00401AE7"/>
    <w:rsid w:val="0040343F"/>
    <w:rsid w:val="00403F5C"/>
    <w:rsid w:val="00410363"/>
    <w:rsid w:val="0041199B"/>
    <w:rsid w:val="00411F07"/>
    <w:rsid w:val="00412820"/>
    <w:rsid w:val="004136D1"/>
    <w:rsid w:val="00415866"/>
    <w:rsid w:val="00415B66"/>
    <w:rsid w:val="00416483"/>
    <w:rsid w:val="00416FA3"/>
    <w:rsid w:val="00420F5A"/>
    <w:rsid w:val="004215CB"/>
    <w:rsid w:val="00422978"/>
    <w:rsid w:val="00423FE5"/>
    <w:rsid w:val="00426CC5"/>
    <w:rsid w:val="00427E90"/>
    <w:rsid w:val="00431E13"/>
    <w:rsid w:val="004320FB"/>
    <w:rsid w:val="00432325"/>
    <w:rsid w:val="00433982"/>
    <w:rsid w:val="004344C0"/>
    <w:rsid w:val="004348C1"/>
    <w:rsid w:val="00436454"/>
    <w:rsid w:val="00437AF9"/>
    <w:rsid w:val="00440ECD"/>
    <w:rsid w:val="00441333"/>
    <w:rsid w:val="004446CA"/>
    <w:rsid w:val="004451A7"/>
    <w:rsid w:val="004463C5"/>
    <w:rsid w:val="004468FC"/>
    <w:rsid w:val="00451647"/>
    <w:rsid w:val="00452485"/>
    <w:rsid w:val="00452D8C"/>
    <w:rsid w:val="0045420B"/>
    <w:rsid w:val="004560BC"/>
    <w:rsid w:val="00456340"/>
    <w:rsid w:val="00460649"/>
    <w:rsid w:val="00462CEA"/>
    <w:rsid w:val="00464006"/>
    <w:rsid w:val="004645D8"/>
    <w:rsid w:val="00465CB2"/>
    <w:rsid w:val="00466FA2"/>
    <w:rsid w:val="00467757"/>
    <w:rsid w:val="00471593"/>
    <w:rsid w:val="004743C8"/>
    <w:rsid w:val="0047694D"/>
    <w:rsid w:val="00476AA0"/>
    <w:rsid w:val="00476B46"/>
    <w:rsid w:val="00476C4C"/>
    <w:rsid w:val="00483B0C"/>
    <w:rsid w:val="00484BD4"/>
    <w:rsid w:val="004853ED"/>
    <w:rsid w:val="00487B97"/>
    <w:rsid w:val="004902B5"/>
    <w:rsid w:val="00490B2F"/>
    <w:rsid w:val="00491014"/>
    <w:rsid w:val="00491B04"/>
    <w:rsid w:val="00492EE9"/>
    <w:rsid w:val="00493528"/>
    <w:rsid w:val="00493B39"/>
    <w:rsid w:val="00496FCE"/>
    <w:rsid w:val="004A0872"/>
    <w:rsid w:val="004A0994"/>
    <w:rsid w:val="004A2F8D"/>
    <w:rsid w:val="004A39E3"/>
    <w:rsid w:val="004A4DD4"/>
    <w:rsid w:val="004A623A"/>
    <w:rsid w:val="004A76B7"/>
    <w:rsid w:val="004A7AE8"/>
    <w:rsid w:val="004B1222"/>
    <w:rsid w:val="004B25C2"/>
    <w:rsid w:val="004B309B"/>
    <w:rsid w:val="004B3114"/>
    <w:rsid w:val="004B4910"/>
    <w:rsid w:val="004B4A6F"/>
    <w:rsid w:val="004B5231"/>
    <w:rsid w:val="004B5557"/>
    <w:rsid w:val="004B77A0"/>
    <w:rsid w:val="004C4D47"/>
    <w:rsid w:val="004C73A9"/>
    <w:rsid w:val="004C77AC"/>
    <w:rsid w:val="004D1B3D"/>
    <w:rsid w:val="004D1F09"/>
    <w:rsid w:val="004D47DA"/>
    <w:rsid w:val="004D4BD2"/>
    <w:rsid w:val="004D6DA8"/>
    <w:rsid w:val="004D7EBB"/>
    <w:rsid w:val="004E201A"/>
    <w:rsid w:val="004E29E4"/>
    <w:rsid w:val="004E2EE9"/>
    <w:rsid w:val="004E3D29"/>
    <w:rsid w:val="004E4CBC"/>
    <w:rsid w:val="004E55B0"/>
    <w:rsid w:val="004E6BB5"/>
    <w:rsid w:val="004E77F0"/>
    <w:rsid w:val="004E7CA3"/>
    <w:rsid w:val="004F0AAA"/>
    <w:rsid w:val="004F0E5D"/>
    <w:rsid w:val="004F0FC2"/>
    <w:rsid w:val="004F1615"/>
    <w:rsid w:val="004F26E9"/>
    <w:rsid w:val="004F30CD"/>
    <w:rsid w:val="004F32D9"/>
    <w:rsid w:val="004F3D3E"/>
    <w:rsid w:val="004F4D1B"/>
    <w:rsid w:val="004F4F93"/>
    <w:rsid w:val="004F5A44"/>
    <w:rsid w:val="004F6A2C"/>
    <w:rsid w:val="005007CF"/>
    <w:rsid w:val="0050293D"/>
    <w:rsid w:val="005029CD"/>
    <w:rsid w:val="00502A2F"/>
    <w:rsid w:val="00506C23"/>
    <w:rsid w:val="005101D4"/>
    <w:rsid w:val="00513646"/>
    <w:rsid w:val="005137CD"/>
    <w:rsid w:val="005152EC"/>
    <w:rsid w:val="005201AF"/>
    <w:rsid w:val="00520470"/>
    <w:rsid w:val="0052176C"/>
    <w:rsid w:val="00522101"/>
    <w:rsid w:val="005225BB"/>
    <w:rsid w:val="005267F9"/>
    <w:rsid w:val="00530343"/>
    <w:rsid w:val="0053168C"/>
    <w:rsid w:val="00531BB0"/>
    <w:rsid w:val="00532010"/>
    <w:rsid w:val="005322A4"/>
    <w:rsid w:val="00533573"/>
    <w:rsid w:val="00535E9A"/>
    <w:rsid w:val="0053736E"/>
    <w:rsid w:val="00537D74"/>
    <w:rsid w:val="00540471"/>
    <w:rsid w:val="005409C4"/>
    <w:rsid w:val="00541F82"/>
    <w:rsid w:val="00545859"/>
    <w:rsid w:val="005463A7"/>
    <w:rsid w:val="00546AE4"/>
    <w:rsid w:val="005470A2"/>
    <w:rsid w:val="00550C6D"/>
    <w:rsid w:val="00550CAE"/>
    <w:rsid w:val="00553787"/>
    <w:rsid w:val="00554831"/>
    <w:rsid w:val="005556E0"/>
    <w:rsid w:val="00556F7F"/>
    <w:rsid w:val="00561AB1"/>
    <w:rsid w:val="00563882"/>
    <w:rsid w:val="00565550"/>
    <w:rsid w:val="00566307"/>
    <w:rsid w:val="00566812"/>
    <w:rsid w:val="00567058"/>
    <w:rsid w:val="00567A99"/>
    <w:rsid w:val="0057171D"/>
    <w:rsid w:val="00572F8D"/>
    <w:rsid w:val="00573226"/>
    <w:rsid w:val="00573370"/>
    <w:rsid w:val="00573DDC"/>
    <w:rsid w:val="0057416F"/>
    <w:rsid w:val="005751E9"/>
    <w:rsid w:val="005761CD"/>
    <w:rsid w:val="00580261"/>
    <w:rsid w:val="00580792"/>
    <w:rsid w:val="00583C80"/>
    <w:rsid w:val="005846C2"/>
    <w:rsid w:val="00585175"/>
    <w:rsid w:val="00586B5F"/>
    <w:rsid w:val="00587B48"/>
    <w:rsid w:val="00590182"/>
    <w:rsid w:val="0059066E"/>
    <w:rsid w:val="005914E7"/>
    <w:rsid w:val="00591A5D"/>
    <w:rsid w:val="00591DE8"/>
    <w:rsid w:val="005936DF"/>
    <w:rsid w:val="0059448B"/>
    <w:rsid w:val="00595385"/>
    <w:rsid w:val="00595FF0"/>
    <w:rsid w:val="005969CC"/>
    <w:rsid w:val="0059792F"/>
    <w:rsid w:val="005A045F"/>
    <w:rsid w:val="005A0FEA"/>
    <w:rsid w:val="005A12B3"/>
    <w:rsid w:val="005A379F"/>
    <w:rsid w:val="005A475C"/>
    <w:rsid w:val="005A6D65"/>
    <w:rsid w:val="005A743A"/>
    <w:rsid w:val="005B0098"/>
    <w:rsid w:val="005B11E2"/>
    <w:rsid w:val="005B13A8"/>
    <w:rsid w:val="005B3104"/>
    <w:rsid w:val="005B484F"/>
    <w:rsid w:val="005B5B01"/>
    <w:rsid w:val="005B679B"/>
    <w:rsid w:val="005B6DA8"/>
    <w:rsid w:val="005B71FE"/>
    <w:rsid w:val="005C057D"/>
    <w:rsid w:val="005C11F2"/>
    <w:rsid w:val="005C1423"/>
    <w:rsid w:val="005C1BFB"/>
    <w:rsid w:val="005C3A94"/>
    <w:rsid w:val="005D04B0"/>
    <w:rsid w:val="005E0EB3"/>
    <w:rsid w:val="005E1324"/>
    <w:rsid w:val="005E1CBC"/>
    <w:rsid w:val="005E58FD"/>
    <w:rsid w:val="005E6A0C"/>
    <w:rsid w:val="005E7B7F"/>
    <w:rsid w:val="005E7E48"/>
    <w:rsid w:val="005F10BD"/>
    <w:rsid w:val="005F10C4"/>
    <w:rsid w:val="005F1E1F"/>
    <w:rsid w:val="005F3695"/>
    <w:rsid w:val="005F4819"/>
    <w:rsid w:val="005F6367"/>
    <w:rsid w:val="005F7DB7"/>
    <w:rsid w:val="00601955"/>
    <w:rsid w:val="006024CF"/>
    <w:rsid w:val="00603B24"/>
    <w:rsid w:val="006042B4"/>
    <w:rsid w:val="00604D23"/>
    <w:rsid w:val="00605E9B"/>
    <w:rsid w:val="006079E0"/>
    <w:rsid w:val="00610837"/>
    <w:rsid w:val="00611C2E"/>
    <w:rsid w:val="006128E0"/>
    <w:rsid w:val="00612BE2"/>
    <w:rsid w:val="00616363"/>
    <w:rsid w:val="006207ED"/>
    <w:rsid w:val="00620A96"/>
    <w:rsid w:val="00620E5B"/>
    <w:rsid w:val="006212F4"/>
    <w:rsid w:val="00621309"/>
    <w:rsid w:val="00622014"/>
    <w:rsid w:val="0062438C"/>
    <w:rsid w:val="00625159"/>
    <w:rsid w:val="00625DA6"/>
    <w:rsid w:val="006300B6"/>
    <w:rsid w:val="0063074C"/>
    <w:rsid w:val="00634019"/>
    <w:rsid w:val="00636210"/>
    <w:rsid w:val="006409BF"/>
    <w:rsid w:val="00641DB3"/>
    <w:rsid w:val="00642497"/>
    <w:rsid w:val="00643356"/>
    <w:rsid w:val="00643F41"/>
    <w:rsid w:val="00645C37"/>
    <w:rsid w:val="006531B8"/>
    <w:rsid w:val="00654350"/>
    <w:rsid w:val="00656695"/>
    <w:rsid w:val="00656ADA"/>
    <w:rsid w:val="00657B64"/>
    <w:rsid w:val="0066119A"/>
    <w:rsid w:val="006630E9"/>
    <w:rsid w:val="006656DE"/>
    <w:rsid w:val="00670AAA"/>
    <w:rsid w:val="00671B38"/>
    <w:rsid w:val="006720FC"/>
    <w:rsid w:val="00672D41"/>
    <w:rsid w:val="00672D4F"/>
    <w:rsid w:val="006738C3"/>
    <w:rsid w:val="006740E7"/>
    <w:rsid w:val="006744D6"/>
    <w:rsid w:val="00675079"/>
    <w:rsid w:val="006758A8"/>
    <w:rsid w:val="00675CEA"/>
    <w:rsid w:val="00676CA4"/>
    <w:rsid w:val="00677676"/>
    <w:rsid w:val="00681B0C"/>
    <w:rsid w:val="00682878"/>
    <w:rsid w:val="00683D0C"/>
    <w:rsid w:val="00686B07"/>
    <w:rsid w:val="006879E3"/>
    <w:rsid w:val="00687F55"/>
    <w:rsid w:val="00691438"/>
    <w:rsid w:val="00691668"/>
    <w:rsid w:val="00692A4F"/>
    <w:rsid w:val="00695A3C"/>
    <w:rsid w:val="00696E14"/>
    <w:rsid w:val="006A0694"/>
    <w:rsid w:val="006A10A0"/>
    <w:rsid w:val="006A1B4F"/>
    <w:rsid w:val="006A2400"/>
    <w:rsid w:val="006A29F1"/>
    <w:rsid w:val="006A42F0"/>
    <w:rsid w:val="006A703A"/>
    <w:rsid w:val="006B11BB"/>
    <w:rsid w:val="006B3A4F"/>
    <w:rsid w:val="006B4903"/>
    <w:rsid w:val="006B60C1"/>
    <w:rsid w:val="006B71C0"/>
    <w:rsid w:val="006C091A"/>
    <w:rsid w:val="006C0FC3"/>
    <w:rsid w:val="006C1660"/>
    <w:rsid w:val="006C3969"/>
    <w:rsid w:val="006C498A"/>
    <w:rsid w:val="006C4D6D"/>
    <w:rsid w:val="006C4D92"/>
    <w:rsid w:val="006D0107"/>
    <w:rsid w:val="006D2E7E"/>
    <w:rsid w:val="006D3FA6"/>
    <w:rsid w:val="006D5F53"/>
    <w:rsid w:val="006D6D9B"/>
    <w:rsid w:val="006D7C92"/>
    <w:rsid w:val="006E14E7"/>
    <w:rsid w:val="006E4A6D"/>
    <w:rsid w:val="006F13A6"/>
    <w:rsid w:val="006F2AC8"/>
    <w:rsid w:val="006F5A83"/>
    <w:rsid w:val="006F6A45"/>
    <w:rsid w:val="00703814"/>
    <w:rsid w:val="00703CE3"/>
    <w:rsid w:val="00706036"/>
    <w:rsid w:val="00706506"/>
    <w:rsid w:val="0070673F"/>
    <w:rsid w:val="00706750"/>
    <w:rsid w:val="00711CCC"/>
    <w:rsid w:val="0071204F"/>
    <w:rsid w:val="00713718"/>
    <w:rsid w:val="007138C0"/>
    <w:rsid w:val="00715D28"/>
    <w:rsid w:val="00715DEC"/>
    <w:rsid w:val="00716763"/>
    <w:rsid w:val="00721EB5"/>
    <w:rsid w:val="00722346"/>
    <w:rsid w:val="0072254C"/>
    <w:rsid w:val="007249B2"/>
    <w:rsid w:val="00725526"/>
    <w:rsid w:val="00726747"/>
    <w:rsid w:val="00727733"/>
    <w:rsid w:val="00727BEF"/>
    <w:rsid w:val="00727E00"/>
    <w:rsid w:val="0073137C"/>
    <w:rsid w:val="00735092"/>
    <w:rsid w:val="007359FA"/>
    <w:rsid w:val="00740C15"/>
    <w:rsid w:val="00752563"/>
    <w:rsid w:val="007538AF"/>
    <w:rsid w:val="007538B9"/>
    <w:rsid w:val="00753FD6"/>
    <w:rsid w:val="007553B7"/>
    <w:rsid w:val="0075563D"/>
    <w:rsid w:val="00755FEB"/>
    <w:rsid w:val="0076201C"/>
    <w:rsid w:val="007629C6"/>
    <w:rsid w:val="00763321"/>
    <w:rsid w:val="0076493F"/>
    <w:rsid w:val="00767CB5"/>
    <w:rsid w:val="007701BE"/>
    <w:rsid w:val="007753E7"/>
    <w:rsid w:val="007767DB"/>
    <w:rsid w:val="00776896"/>
    <w:rsid w:val="007777F5"/>
    <w:rsid w:val="007810D9"/>
    <w:rsid w:val="0078262B"/>
    <w:rsid w:val="00782FE4"/>
    <w:rsid w:val="007832F0"/>
    <w:rsid w:val="00783942"/>
    <w:rsid w:val="00783A11"/>
    <w:rsid w:val="007845F9"/>
    <w:rsid w:val="00784775"/>
    <w:rsid w:val="007863AE"/>
    <w:rsid w:val="0078797B"/>
    <w:rsid w:val="0079070C"/>
    <w:rsid w:val="0079196F"/>
    <w:rsid w:val="0079678A"/>
    <w:rsid w:val="00797E7E"/>
    <w:rsid w:val="00797FA5"/>
    <w:rsid w:val="007A23F6"/>
    <w:rsid w:val="007A32F0"/>
    <w:rsid w:val="007A42A0"/>
    <w:rsid w:val="007A53BE"/>
    <w:rsid w:val="007A77FB"/>
    <w:rsid w:val="007B1181"/>
    <w:rsid w:val="007B2123"/>
    <w:rsid w:val="007B3574"/>
    <w:rsid w:val="007B44B7"/>
    <w:rsid w:val="007B64FB"/>
    <w:rsid w:val="007B65C4"/>
    <w:rsid w:val="007B722D"/>
    <w:rsid w:val="007C11D0"/>
    <w:rsid w:val="007D236C"/>
    <w:rsid w:val="007D23DB"/>
    <w:rsid w:val="007D323D"/>
    <w:rsid w:val="007D3DB5"/>
    <w:rsid w:val="007D5F7F"/>
    <w:rsid w:val="007D6CB1"/>
    <w:rsid w:val="007D7436"/>
    <w:rsid w:val="007E18DD"/>
    <w:rsid w:val="007E2584"/>
    <w:rsid w:val="007E2A78"/>
    <w:rsid w:val="007E36EC"/>
    <w:rsid w:val="007E3794"/>
    <w:rsid w:val="007E3E99"/>
    <w:rsid w:val="007E4182"/>
    <w:rsid w:val="007E600B"/>
    <w:rsid w:val="007E6838"/>
    <w:rsid w:val="007E7669"/>
    <w:rsid w:val="007E784A"/>
    <w:rsid w:val="007E7ACD"/>
    <w:rsid w:val="007E7F67"/>
    <w:rsid w:val="007F24AC"/>
    <w:rsid w:val="007F5AAE"/>
    <w:rsid w:val="007F5CF8"/>
    <w:rsid w:val="007F6825"/>
    <w:rsid w:val="007F6BD2"/>
    <w:rsid w:val="00802C35"/>
    <w:rsid w:val="00807F73"/>
    <w:rsid w:val="00810764"/>
    <w:rsid w:val="008203DE"/>
    <w:rsid w:val="00820545"/>
    <w:rsid w:val="008205FA"/>
    <w:rsid w:val="00823369"/>
    <w:rsid w:val="00823836"/>
    <w:rsid w:val="0082488B"/>
    <w:rsid w:val="00825661"/>
    <w:rsid w:val="0082612E"/>
    <w:rsid w:val="0082748B"/>
    <w:rsid w:val="0083314F"/>
    <w:rsid w:val="00834AAD"/>
    <w:rsid w:val="0083527C"/>
    <w:rsid w:val="00835BB0"/>
    <w:rsid w:val="008362D1"/>
    <w:rsid w:val="00837A08"/>
    <w:rsid w:val="00840254"/>
    <w:rsid w:val="00840DB8"/>
    <w:rsid w:val="0084384D"/>
    <w:rsid w:val="008454EC"/>
    <w:rsid w:val="00845636"/>
    <w:rsid w:val="008465F9"/>
    <w:rsid w:val="008474F3"/>
    <w:rsid w:val="00850324"/>
    <w:rsid w:val="008517A7"/>
    <w:rsid w:val="00853935"/>
    <w:rsid w:val="00853FBF"/>
    <w:rsid w:val="00854811"/>
    <w:rsid w:val="00854C8E"/>
    <w:rsid w:val="0085702A"/>
    <w:rsid w:val="00857192"/>
    <w:rsid w:val="00857592"/>
    <w:rsid w:val="00857B1F"/>
    <w:rsid w:val="00860A4D"/>
    <w:rsid w:val="00860D57"/>
    <w:rsid w:val="00861090"/>
    <w:rsid w:val="008612FB"/>
    <w:rsid w:val="008631DE"/>
    <w:rsid w:val="00863D3C"/>
    <w:rsid w:val="008666A2"/>
    <w:rsid w:val="00870219"/>
    <w:rsid w:val="00870BB5"/>
    <w:rsid w:val="00871D6D"/>
    <w:rsid w:val="008739D8"/>
    <w:rsid w:val="008742F3"/>
    <w:rsid w:val="0087530C"/>
    <w:rsid w:val="00875D93"/>
    <w:rsid w:val="00875F1D"/>
    <w:rsid w:val="008768F3"/>
    <w:rsid w:val="00877C90"/>
    <w:rsid w:val="00877F32"/>
    <w:rsid w:val="00880BE3"/>
    <w:rsid w:val="008810AF"/>
    <w:rsid w:val="0088314E"/>
    <w:rsid w:val="00883FF2"/>
    <w:rsid w:val="008845A5"/>
    <w:rsid w:val="00884E5C"/>
    <w:rsid w:val="00886BC8"/>
    <w:rsid w:val="00891474"/>
    <w:rsid w:val="00891B5E"/>
    <w:rsid w:val="00893E34"/>
    <w:rsid w:val="008956C7"/>
    <w:rsid w:val="00895708"/>
    <w:rsid w:val="00895D1B"/>
    <w:rsid w:val="0089622D"/>
    <w:rsid w:val="008969A1"/>
    <w:rsid w:val="00897110"/>
    <w:rsid w:val="008A1168"/>
    <w:rsid w:val="008A2DB7"/>
    <w:rsid w:val="008A4272"/>
    <w:rsid w:val="008A5CFD"/>
    <w:rsid w:val="008A7ADF"/>
    <w:rsid w:val="008A7E7D"/>
    <w:rsid w:val="008B3018"/>
    <w:rsid w:val="008B4092"/>
    <w:rsid w:val="008B4F8A"/>
    <w:rsid w:val="008B573C"/>
    <w:rsid w:val="008B703C"/>
    <w:rsid w:val="008B74E7"/>
    <w:rsid w:val="008C185C"/>
    <w:rsid w:val="008C6E19"/>
    <w:rsid w:val="008D058F"/>
    <w:rsid w:val="008D0B43"/>
    <w:rsid w:val="008D177E"/>
    <w:rsid w:val="008D1CD8"/>
    <w:rsid w:val="008D261B"/>
    <w:rsid w:val="008D3191"/>
    <w:rsid w:val="008D3D1F"/>
    <w:rsid w:val="008D42CF"/>
    <w:rsid w:val="008D4C41"/>
    <w:rsid w:val="008D4D91"/>
    <w:rsid w:val="008D652A"/>
    <w:rsid w:val="008D6EB9"/>
    <w:rsid w:val="008D7353"/>
    <w:rsid w:val="008D7F39"/>
    <w:rsid w:val="008E0796"/>
    <w:rsid w:val="008E150E"/>
    <w:rsid w:val="008E18F4"/>
    <w:rsid w:val="008E2971"/>
    <w:rsid w:val="008E2CFE"/>
    <w:rsid w:val="008E3FD0"/>
    <w:rsid w:val="008E42A6"/>
    <w:rsid w:val="008E623E"/>
    <w:rsid w:val="008E6689"/>
    <w:rsid w:val="008F14D6"/>
    <w:rsid w:val="008F1BD9"/>
    <w:rsid w:val="008F445D"/>
    <w:rsid w:val="008F51A6"/>
    <w:rsid w:val="008F7004"/>
    <w:rsid w:val="009005E2"/>
    <w:rsid w:val="00901CC0"/>
    <w:rsid w:val="009037A9"/>
    <w:rsid w:val="0090444B"/>
    <w:rsid w:val="00906829"/>
    <w:rsid w:val="00907139"/>
    <w:rsid w:val="0091095E"/>
    <w:rsid w:val="00910F6A"/>
    <w:rsid w:val="009117E1"/>
    <w:rsid w:val="00913A16"/>
    <w:rsid w:val="009147A8"/>
    <w:rsid w:val="009149A4"/>
    <w:rsid w:val="00915CC7"/>
    <w:rsid w:val="00922D97"/>
    <w:rsid w:val="00923474"/>
    <w:rsid w:val="0092373B"/>
    <w:rsid w:val="00925A89"/>
    <w:rsid w:val="009263F2"/>
    <w:rsid w:val="0092649C"/>
    <w:rsid w:val="009310EC"/>
    <w:rsid w:val="00931B60"/>
    <w:rsid w:val="00931C46"/>
    <w:rsid w:val="00931F1E"/>
    <w:rsid w:val="009330C3"/>
    <w:rsid w:val="009334E1"/>
    <w:rsid w:val="009351D3"/>
    <w:rsid w:val="00936696"/>
    <w:rsid w:val="00937EDA"/>
    <w:rsid w:val="0094004C"/>
    <w:rsid w:val="009406D1"/>
    <w:rsid w:val="00943AA0"/>
    <w:rsid w:val="0094633D"/>
    <w:rsid w:val="00950FFF"/>
    <w:rsid w:val="0095289F"/>
    <w:rsid w:val="009538BD"/>
    <w:rsid w:val="00954AD6"/>
    <w:rsid w:val="00956509"/>
    <w:rsid w:val="00956D00"/>
    <w:rsid w:val="0096397F"/>
    <w:rsid w:val="00971A8D"/>
    <w:rsid w:val="00971AF3"/>
    <w:rsid w:val="00972423"/>
    <w:rsid w:val="009743F9"/>
    <w:rsid w:val="0097772F"/>
    <w:rsid w:val="00980FB1"/>
    <w:rsid w:val="00982B0F"/>
    <w:rsid w:val="00983D6D"/>
    <w:rsid w:val="009848CB"/>
    <w:rsid w:val="00985326"/>
    <w:rsid w:val="009855DB"/>
    <w:rsid w:val="0098717A"/>
    <w:rsid w:val="00992155"/>
    <w:rsid w:val="00994840"/>
    <w:rsid w:val="00994EA3"/>
    <w:rsid w:val="00995273"/>
    <w:rsid w:val="009955EF"/>
    <w:rsid w:val="00995B7F"/>
    <w:rsid w:val="00996A79"/>
    <w:rsid w:val="00996DCA"/>
    <w:rsid w:val="00997E78"/>
    <w:rsid w:val="009A2AFF"/>
    <w:rsid w:val="009A3983"/>
    <w:rsid w:val="009A4734"/>
    <w:rsid w:val="009A4B46"/>
    <w:rsid w:val="009A52F5"/>
    <w:rsid w:val="009A55D4"/>
    <w:rsid w:val="009A5E9F"/>
    <w:rsid w:val="009A60AF"/>
    <w:rsid w:val="009A6835"/>
    <w:rsid w:val="009B0F4C"/>
    <w:rsid w:val="009B30B7"/>
    <w:rsid w:val="009B4846"/>
    <w:rsid w:val="009B4C76"/>
    <w:rsid w:val="009B55D7"/>
    <w:rsid w:val="009B56AF"/>
    <w:rsid w:val="009B6C8E"/>
    <w:rsid w:val="009B795D"/>
    <w:rsid w:val="009B7EAA"/>
    <w:rsid w:val="009C147E"/>
    <w:rsid w:val="009C1BE5"/>
    <w:rsid w:val="009C23D6"/>
    <w:rsid w:val="009C289F"/>
    <w:rsid w:val="009C3317"/>
    <w:rsid w:val="009C46BB"/>
    <w:rsid w:val="009C497A"/>
    <w:rsid w:val="009C618A"/>
    <w:rsid w:val="009C761E"/>
    <w:rsid w:val="009C7EC8"/>
    <w:rsid w:val="009C7FD4"/>
    <w:rsid w:val="009D07A2"/>
    <w:rsid w:val="009D08EC"/>
    <w:rsid w:val="009D6300"/>
    <w:rsid w:val="009D64B3"/>
    <w:rsid w:val="009D7064"/>
    <w:rsid w:val="009D7C25"/>
    <w:rsid w:val="009E2276"/>
    <w:rsid w:val="009E2C87"/>
    <w:rsid w:val="009E2D58"/>
    <w:rsid w:val="009E5FB6"/>
    <w:rsid w:val="009E6024"/>
    <w:rsid w:val="009E60DB"/>
    <w:rsid w:val="009E6567"/>
    <w:rsid w:val="009F049A"/>
    <w:rsid w:val="009F0515"/>
    <w:rsid w:val="009F09BD"/>
    <w:rsid w:val="009F0C02"/>
    <w:rsid w:val="009F24C0"/>
    <w:rsid w:val="009F2E2D"/>
    <w:rsid w:val="009F3DCC"/>
    <w:rsid w:val="009F3F9E"/>
    <w:rsid w:val="009F5763"/>
    <w:rsid w:val="00A0059D"/>
    <w:rsid w:val="00A00FCE"/>
    <w:rsid w:val="00A010B9"/>
    <w:rsid w:val="00A107B5"/>
    <w:rsid w:val="00A11221"/>
    <w:rsid w:val="00A11CF2"/>
    <w:rsid w:val="00A13355"/>
    <w:rsid w:val="00A136A9"/>
    <w:rsid w:val="00A138F3"/>
    <w:rsid w:val="00A140A5"/>
    <w:rsid w:val="00A1559A"/>
    <w:rsid w:val="00A17DF8"/>
    <w:rsid w:val="00A20D5B"/>
    <w:rsid w:val="00A2179E"/>
    <w:rsid w:val="00A2181E"/>
    <w:rsid w:val="00A21BDB"/>
    <w:rsid w:val="00A25763"/>
    <w:rsid w:val="00A2598F"/>
    <w:rsid w:val="00A26BF1"/>
    <w:rsid w:val="00A30CFB"/>
    <w:rsid w:val="00A313B8"/>
    <w:rsid w:val="00A32154"/>
    <w:rsid w:val="00A34537"/>
    <w:rsid w:val="00A34F2B"/>
    <w:rsid w:val="00A363F8"/>
    <w:rsid w:val="00A3753A"/>
    <w:rsid w:val="00A43282"/>
    <w:rsid w:val="00A43423"/>
    <w:rsid w:val="00A446C2"/>
    <w:rsid w:val="00A44E21"/>
    <w:rsid w:val="00A46B8B"/>
    <w:rsid w:val="00A471EC"/>
    <w:rsid w:val="00A51816"/>
    <w:rsid w:val="00A540CC"/>
    <w:rsid w:val="00A543E9"/>
    <w:rsid w:val="00A576CA"/>
    <w:rsid w:val="00A5793E"/>
    <w:rsid w:val="00A60380"/>
    <w:rsid w:val="00A60B1C"/>
    <w:rsid w:val="00A60B97"/>
    <w:rsid w:val="00A630D8"/>
    <w:rsid w:val="00A64BBE"/>
    <w:rsid w:val="00A70CE4"/>
    <w:rsid w:val="00A732E0"/>
    <w:rsid w:val="00A73678"/>
    <w:rsid w:val="00A742E4"/>
    <w:rsid w:val="00A75D94"/>
    <w:rsid w:val="00A7639A"/>
    <w:rsid w:val="00A779BE"/>
    <w:rsid w:val="00A80D45"/>
    <w:rsid w:val="00A82747"/>
    <w:rsid w:val="00A8440B"/>
    <w:rsid w:val="00A86ED9"/>
    <w:rsid w:val="00A914B9"/>
    <w:rsid w:val="00A91530"/>
    <w:rsid w:val="00A926B9"/>
    <w:rsid w:val="00A9403A"/>
    <w:rsid w:val="00A940DD"/>
    <w:rsid w:val="00A94537"/>
    <w:rsid w:val="00A94595"/>
    <w:rsid w:val="00A9673A"/>
    <w:rsid w:val="00A96C35"/>
    <w:rsid w:val="00AA028C"/>
    <w:rsid w:val="00AA206E"/>
    <w:rsid w:val="00AA3932"/>
    <w:rsid w:val="00AA3B9C"/>
    <w:rsid w:val="00AA602F"/>
    <w:rsid w:val="00AA6737"/>
    <w:rsid w:val="00AA6BDA"/>
    <w:rsid w:val="00AA6CBD"/>
    <w:rsid w:val="00AB1801"/>
    <w:rsid w:val="00AB1F8F"/>
    <w:rsid w:val="00AB38C2"/>
    <w:rsid w:val="00AB390E"/>
    <w:rsid w:val="00AB536E"/>
    <w:rsid w:val="00AB616A"/>
    <w:rsid w:val="00AC0C3E"/>
    <w:rsid w:val="00AC0D66"/>
    <w:rsid w:val="00AC3F17"/>
    <w:rsid w:val="00AC5139"/>
    <w:rsid w:val="00AC5255"/>
    <w:rsid w:val="00AC570C"/>
    <w:rsid w:val="00AC68F6"/>
    <w:rsid w:val="00AD0157"/>
    <w:rsid w:val="00AD1996"/>
    <w:rsid w:val="00AD2C7D"/>
    <w:rsid w:val="00AD44FB"/>
    <w:rsid w:val="00AD48E1"/>
    <w:rsid w:val="00AD7888"/>
    <w:rsid w:val="00AE00D8"/>
    <w:rsid w:val="00AE0F43"/>
    <w:rsid w:val="00AE3818"/>
    <w:rsid w:val="00AE5236"/>
    <w:rsid w:val="00AE55D4"/>
    <w:rsid w:val="00AE7843"/>
    <w:rsid w:val="00AE7B61"/>
    <w:rsid w:val="00AF0297"/>
    <w:rsid w:val="00AF271A"/>
    <w:rsid w:val="00AF387C"/>
    <w:rsid w:val="00AF42E1"/>
    <w:rsid w:val="00AF5289"/>
    <w:rsid w:val="00AF5A90"/>
    <w:rsid w:val="00AF7401"/>
    <w:rsid w:val="00B03A5B"/>
    <w:rsid w:val="00B06B40"/>
    <w:rsid w:val="00B072D4"/>
    <w:rsid w:val="00B10465"/>
    <w:rsid w:val="00B107A2"/>
    <w:rsid w:val="00B11160"/>
    <w:rsid w:val="00B11481"/>
    <w:rsid w:val="00B145E4"/>
    <w:rsid w:val="00B178BA"/>
    <w:rsid w:val="00B17AD6"/>
    <w:rsid w:val="00B20393"/>
    <w:rsid w:val="00B20AEA"/>
    <w:rsid w:val="00B2280E"/>
    <w:rsid w:val="00B2338F"/>
    <w:rsid w:val="00B235B5"/>
    <w:rsid w:val="00B26AF3"/>
    <w:rsid w:val="00B26BB6"/>
    <w:rsid w:val="00B3048E"/>
    <w:rsid w:val="00B3057F"/>
    <w:rsid w:val="00B32C44"/>
    <w:rsid w:val="00B3734A"/>
    <w:rsid w:val="00B40839"/>
    <w:rsid w:val="00B42AAD"/>
    <w:rsid w:val="00B43885"/>
    <w:rsid w:val="00B44F3F"/>
    <w:rsid w:val="00B464A3"/>
    <w:rsid w:val="00B46865"/>
    <w:rsid w:val="00B501F4"/>
    <w:rsid w:val="00B548A6"/>
    <w:rsid w:val="00B56599"/>
    <w:rsid w:val="00B60BE1"/>
    <w:rsid w:val="00B611BE"/>
    <w:rsid w:val="00B614CB"/>
    <w:rsid w:val="00B6243F"/>
    <w:rsid w:val="00B703D4"/>
    <w:rsid w:val="00B70BD6"/>
    <w:rsid w:val="00B71B54"/>
    <w:rsid w:val="00B729AC"/>
    <w:rsid w:val="00B7357A"/>
    <w:rsid w:val="00B80C43"/>
    <w:rsid w:val="00B81B3E"/>
    <w:rsid w:val="00B831CC"/>
    <w:rsid w:val="00B85A2D"/>
    <w:rsid w:val="00B86813"/>
    <w:rsid w:val="00B87B17"/>
    <w:rsid w:val="00B90B52"/>
    <w:rsid w:val="00B91603"/>
    <w:rsid w:val="00B917FB"/>
    <w:rsid w:val="00B9213C"/>
    <w:rsid w:val="00B93425"/>
    <w:rsid w:val="00B959DD"/>
    <w:rsid w:val="00B95E46"/>
    <w:rsid w:val="00B977FE"/>
    <w:rsid w:val="00BA0E54"/>
    <w:rsid w:val="00BA49FA"/>
    <w:rsid w:val="00BA7056"/>
    <w:rsid w:val="00BB1145"/>
    <w:rsid w:val="00BB1349"/>
    <w:rsid w:val="00BB1F43"/>
    <w:rsid w:val="00BB209D"/>
    <w:rsid w:val="00BB406E"/>
    <w:rsid w:val="00BB40DF"/>
    <w:rsid w:val="00BB5B52"/>
    <w:rsid w:val="00BB5D18"/>
    <w:rsid w:val="00BB6E68"/>
    <w:rsid w:val="00BC0847"/>
    <w:rsid w:val="00BC0DDC"/>
    <w:rsid w:val="00BC1B01"/>
    <w:rsid w:val="00BC324D"/>
    <w:rsid w:val="00BC507C"/>
    <w:rsid w:val="00BC5D18"/>
    <w:rsid w:val="00BC6B78"/>
    <w:rsid w:val="00BC78BD"/>
    <w:rsid w:val="00BD4002"/>
    <w:rsid w:val="00BD6244"/>
    <w:rsid w:val="00BD6C59"/>
    <w:rsid w:val="00BD7D3C"/>
    <w:rsid w:val="00BE13E1"/>
    <w:rsid w:val="00BE3558"/>
    <w:rsid w:val="00BF043F"/>
    <w:rsid w:val="00BF224F"/>
    <w:rsid w:val="00BF26B0"/>
    <w:rsid w:val="00BF5190"/>
    <w:rsid w:val="00BF524F"/>
    <w:rsid w:val="00C029FD"/>
    <w:rsid w:val="00C0306E"/>
    <w:rsid w:val="00C05310"/>
    <w:rsid w:val="00C064EC"/>
    <w:rsid w:val="00C1024B"/>
    <w:rsid w:val="00C10EDC"/>
    <w:rsid w:val="00C12715"/>
    <w:rsid w:val="00C12E28"/>
    <w:rsid w:val="00C147A1"/>
    <w:rsid w:val="00C1542F"/>
    <w:rsid w:val="00C17691"/>
    <w:rsid w:val="00C21950"/>
    <w:rsid w:val="00C23159"/>
    <w:rsid w:val="00C23785"/>
    <w:rsid w:val="00C23845"/>
    <w:rsid w:val="00C2462F"/>
    <w:rsid w:val="00C27249"/>
    <w:rsid w:val="00C310F9"/>
    <w:rsid w:val="00C31191"/>
    <w:rsid w:val="00C31640"/>
    <w:rsid w:val="00C32875"/>
    <w:rsid w:val="00C374BC"/>
    <w:rsid w:val="00C37E44"/>
    <w:rsid w:val="00C40AC0"/>
    <w:rsid w:val="00C40F0E"/>
    <w:rsid w:val="00C425CB"/>
    <w:rsid w:val="00C43194"/>
    <w:rsid w:val="00C458AB"/>
    <w:rsid w:val="00C45B62"/>
    <w:rsid w:val="00C472DF"/>
    <w:rsid w:val="00C5107C"/>
    <w:rsid w:val="00C55950"/>
    <w:rsid w:val="00C559B9"/>
    <w:rsid w:val="00C57475"/>
    <w:rsid w:val="00C57B65"/>
    <w:rsid w:val="00C608B2"/>
    <w:rsid w:val="00C62698"/>
    <w:rsid w:val="00C62E4C"/>
    <w:rsid w:val="00C62FF8"/>
    <w:rsid w:val="00C6728D"/>
    <w:rsid w:val="00C70C7A"/>
    <w:rsid w:val="00C71292"/>
    <w:rsid w:val="00C721CB"/>
    <w:rsid w:val="00C72421"/>
    <w:rsid w:val="00C72549"/>
    <w:rsid w:val="00C74DD9"/>
    <w:rsid w:val="00C80847"/>
    <w:rsid w:val="00C8342A"/>
    <w:rsid w:val="00C860EF"/>
    <w:rsid w:val="00C86899"/>
    <w:rsid w:val="00C910C9"/>
    <w:rsid w:val="00C925C0"/>
    <w:rsid w:val="00C9488F"/>
    <w:rsid w:val="00C94AE6"/>
    <w:rsid w:val="00C950BD"/>
    <w:rsid w:val="00C960D4"/>
    <w:rsid w:val="00C967A6"/>
    <w:rsid w:val="00C96985"/>
    <w:rsid w:val="00C9768B"/>
    <w:rsid w:val="00CA0F88"/>
    <w:rsid w:val="00CA2431"/>
    <w:rsid w:val="00CA37EC"/>
    <w:rsid w:val="00CA5015"/>
    <w:rsid w:val="00CA5631"/>
    <w:rsid w:val="00CA70E2"/>
    <w:rsid w:val="00CB1464"/>
    <w:rsid w:val="00CB20AC"/>
    <w:rsid w:val="00CB2621"/>
    <w:rsid w:val="00CB276B"/>
    <w:rsid w:val="00CB3066"/>
    <w:rsid w:val="00CB353C"/>
    <w:rsid w:val="00CB379F"/>
    <w:rsid w:val="00CB3D81"/>
    <w:rsid w:val="00CC1B02"/>
    <w:rsid w:val="00CC4A5F"/>
    <w:rsid w:val="00CC56CC"/>
    <w:rsid w:val="00CC56E1"/>
    <w:rsid w:val="00CC748A"/>
    <w:rsid w:val="00CD2073"/>
    <w:rsid w:val="00CD28A0"/>
    <w:rsid w:val="00CD4E1D"/>
    <w:rsid w:val="00CD7718"/>
    <w:rsid w:val="00CE04C0"/>
    <w:rsid w:val="00CE1F5A"/>
    <w:rsid w:val="00CE2676"/>
    <w:rsid w:val="00CE3640"/>
    <w:rsid w:val="00CE4389"/>
    <w:rsid w:val="00CE479F"/>
    <w:rsid w:val="00CF0289"/>
    <w:rsid w:val="00CF0E02"/>
    <w:rsid w:val="00CF120A"/>
    <w:rsid w:val="00CF14D4"/>
    <w:rsid w:val="00CF2065"/>
    <w:rsid w:val="00CF356F"/>
    <w:rsid w:val="00CF3DA6"/>
    <w:rsid w:val="00CF4B9B"/>
    <w:rsid w:val="00CF4D34"/>
    <w:rsid w:val="00CF4F72"/>
    <w:rsid w:val="00CF62F4"/>
    <w:rsid w:val="00D012D7"/>
    <w:rsid w:val="00D03437"/>
    <w:rsid w:val="00D04918"/>
    <w:rsid w:val="00D10A99"/>
    <w:rsid w:val="00D12C87"/>
    <w:rsid w:val="00D13554"/>
    <w:rsid w:val="00D14284"/>
    <w:rsid w:val="00D145F6"/>
    <w:rsid w:val="00D165BF"/>
    <w:rsid w:val="00D171D4"/>
    <w:rsid w:val="00D17E71"/>
    <w:rsid w:val="00D205D3"/>
    <w:rsid w:val="00D20F34"/>
    <w:rsid w:val="00D24198"/>
    <w:rsid w:val="00D2443A"/>
    <w:rsid w:val="00D244FE"/>
    <w:rsid w:val="00D256D1"/>
    <w:rsid w:val="00D267A7"/>
    <w:rsid w:val="00D275E4"/>
    <w:rsid w:val="00D30606"/>
    <w:rsid w:val="00D316EE"/>
    <w:rsid w:val="00D33DCE"/>
    <w:rsid w:val="00D36A2E"/>
    <w:rsid w:val="00D36BEE"/>
    <w:rsid w:val="00D3760A"/>
    <w:rsid w:val="00D40780"/>
    <w:rsid w:val="00D41008"/>
    <w:rsid w:val="00D41335"/>
    <w:rsid w:val="00D41497"/>
    <w:rsid w:val="00D41F02"/>
    <w:rsid w:val="00D42307"/>
    <w:rsid w:val="00D43843"/>
    <w:rsid w:val="00D457C6"/>
    <w:rsid w:val="00D46DCC"/>
    <w:rsid w:val="00D47399"/>
    <w:rsid w:val="00D5179C"/>
    <w:rsid w:val="00D540E6"/>
    <w:rsid w:val="00D547B2"/>
    <w:rsid w:val="00D5642C"/>
    <w:rsid w:val="00D6020B"/>
    <w:rsid w:val="00D61BC2"/>
    <w:rsid w:val="00D62705"/>
    <w:rsid w:val="00D637BE"/>
    <w:rsid w:val="00D66025"/>
    <w:rsid w:val="00D66238"/>
    <w:rsid w:val="00D66DB6"/>
    <w:rsid w:val="00D710CE"/>
    <w:rsid w:val="00D715CC"/>
    <w:rsid w:val="00D717C6"/>
    <w:rsid w:val="00D745EA"/>
    <w:rsid w:val="00D76929"/>
    <w:rsid w:val="00D7775F"/>
    <w:rsid w:val="00D81FCD"/>
    <w:rsid w:val="00D8211B"/>
    <w:rsid w:val="00D83807"/>
    <w:rsid w:val="00D84A4F"/>
    <w:rsid w:val="00D8594E"/>
    <w:rsid w:val="00D9011C"/>
    <w:rsid w:val="00D918C8"/>
    <w:rsid w:val="00D9249E"/>
    <w:rsid w:val="00D92BC0"/>
    <w:rsid w:val="00D940D8"/>
    <w:rsid w:val="00D94BB6"/>
    <w:rsid w:val="00D955F1"/>
    <w:rsid w:val="00D978B4"/>
    <w:rsid w:val="00DA0834"/>
    <w:rsid w:val="00DA18DF"/>
    <w:rsid w:val="00DA5770"/>
    <w:rsid w:val="00DA5F1E"/>
    <w:rsid w:val="00DA6613"/>
    <w:rsid w:val="00DA7108"/>
    <w:rsid w:val="00DA7A4A"/>
    <w:rsid w:val="00DB1F40"/>
    <w:rsid w:val="00DB3AA1"/>
    <w:rsid w:val="00DB421A"/>
    <w:rsid w:val="00DB5367"/>
    <w:rsid w:val="00DB64AD"/>
    <w:rsid w:val="00DC1A4D"/>
    <w:rsid w:val="00DC2280"/>
    <w:rsid w:val="00DC3577"/>
    <w:rsid w:val="00DC3F95"/>
    <w:rsid w:val="00DC451C"/>
    <w:rsid w:val="00DC5D57"/>
    <w:rsid w:val="00DC708D"/>
    <w:rsid w:val="00DD06AB"/>
    <w:rsid w:val="00DD0A56"/>
    <w:rsid w:val="00DD139F"/>
    <w:rsid w:val="00DD2F55"/>
    <w:rsid w:val="00DD3750"/>
    <w:rsid w:val="00DD43FE"/>
    <w:rsid w:val="00DD5CAF"/>
    <w:rsid w:val="00DD6E3B"/>
    <w:rsid w:val="00DD74D9"/>
    <w:rsid w:val="00DD78C4"/>
    <w:rsid w:val="00DD7A6C"/>
    <w:rsid w:val="00DE05A3"/>
    <w:rsid w:val="00DE217C"/>
    <w:rsid w:val="00DE3223"/>
    <w:rsid w:val="00DE425B"/>
    <w:rsid w:val="00DE49CB"/>
    <w:rsid w:val="00DE6B91"/>
    <w:rsid w:val="00DE75F4"/>
    <w:rsid w:val="00DE763D"/>
    <w:rsid w:val="00DE7EFF"/>
    <w:rsid w:val="00DF1119"/>
    <w:rsid w:val="00DF2E02"/>
    <w:rsid w:val="00DF516D"/>
    <w:rsid w:val="00E01D13"/>
    <w:rsid w:val="00E02041"/>
    <w:rsid w:val="00E03B10"/>
    <w:rsid w:val="00E03FE2"/>
    <w:rsid w:val="00E04E8D"/>
    <w:rsid w:val="00E05AE8"/>
    <w:rsid w:val="00E0679C"/>
    <w:rsid w:val="00E07BDE"/>
    <w:rsid w:val="00E1236E"/>
    <w:rsid w:val="00E1276A"/>
    <w:rsid w:val="00E13FD2"/>
    <w:rsid w:val="00E16490"/>
    <w:rsid w:val="00E1714A"/>
    <w:rsid w:val="00E178A9"/>
    <w:rsid w:val="00E17A9B"/>
    <w:rsid w:val="00E17D2D"/>
    <w:rsid w:val="00E20639"/>
    <w:rsid w:val="00E21FA4"/>
    <w:rsid w:val="00E26FE0"/>
    <w:rsid w:val="00E3142D"/>
    <w:rsid w:val="00E327CC"/>
    <w:rsid w:val="00E35F0A"/>
    <w:rsid w:val="00E37CEB"/>
    <w:rsid w:val="00E40604"/>
    <w:rsid w:val="00E41463"/>
    <w:rsid w:val="00E41C4A"/>
    <w:rsid w:val="00E42676"/>
    <w:rsid w:val="00E44041"/>
    <w:rsid w:val="00E50502"/>
    <w:rsid w:val="00E53D5A"/>
    <w:rsid w:val="00E5464F"/>
    <w:rsid w:val="00E55943"/>
    <w:rsid w:val="00E55EB6"/>
    <w:rsid w:val="00E60B8D"/>
    <w:rsid w:val="00E6231C"/>
    <w:rsid w:val="00E62579"/>
    <w:rsid w:val="00E62B35"/>
    <w:rsid w:val="00E66742"/>
    <w:rsid w:val="00E66F25"/>
    <w:rsid w:val="00E67B4A"/>
    <w:rsid w:val="00E712A5"/>
    <w:rsid w:val="00E734BE"/>
    <w:rsid w:val="00E73507"/>
    <w:rsid w:val="00E747DF"/>
    <w:rsid w:val="00E77377"/>
    <w:rsid w:val="00E775B3"/>
    <w:rsid w:val="00E81184"/>
    <w:rsid w:val="00E8130B"/>
    <w:rsid w:val="00E8156A"/>
    <w:rsid w:val="00E81752"/>
    <w:rsid w:val="00E824E4"/>
    <w:rsid w:val="00E82622"/>
    <w:rsid w:val="00E82C34"/>
    <w:rsid w:val="00E82F9B"/>
    <w:rsid w:val="00E82FA1"/>
    <w:rsid w:val="00E83FBB"/>
    <w:rsid w:val="00E87979"/>
    <w:rsid w:val="00E87B54"/>
    <w:rsid w:val="00E87F43"/>
    <w:rsid w:val="00E909A6"/>
    <w:rsid w:val="00E9226F"/>
    <w:rsid w:val="00E92D9B"/>
    <w:rsid w:val="00E932CF"/>
    <w:rsid w:val="00EA03B3"/>
    <w:rsid w:val="00EA04BD"/>
    <w:rsid w:val="00EA1FC2"/>
    <w:rsid w:val="00EA29A2"/>
    <w:rsid w:val="00EA2A4F"/>
    <w:rsid w:val="00EA4F48"/>
    <w:rsid w:val="00EA65DF"/>
    <w:rsid w:val="00EA7332"/>
    <w:rsid w:val="00EB3489"/>
    <w:rsid w:val="00EB417A"/>
    <w:rsid w:val="00EB43D9"/>
    <w:rsid w:val="00EB478C"/>
    <w:rsid w:val="00EB4D9B"/>
    <w:rsid w:val="00EB5098"/>
    <w:rsid w:val="00EB5E24"/>
    <w:rsid w:val="00EB7F89"/>
    <w:rsid w:val="00EB7FAB"/>
    <w:rsid w:val="00EC1DFB"/>
    <w:rsid w:val="00EC25F8"/>
    <w:rsid w:val="00EC2C65"/>
    <w:rsid w:val="00EC2F67"/>
    <w:rsid w:val="00EC5911"/>
    <w:rsid w:val="00EC6AC7"/>
    <w:rsid w:val="00EC74F2"/>
    <w:rsid w:val="00ED227C"/>
    <w:rsid w:val="00ED3178"/>
    <w:rsid w:val="00ED4038"/>
    <w:rsid w:val="00ED668A"/>
    <w:rsid w:val="00ED7EF5"/>
    <w:rsid w:val="00ED7F12"/>
    <w:rsid w:val="00EE2DE0"/>
    <w:rsid w:val="00EE4B17"/>
    <w:rsid w:val="00EE4B6A"/>
    <w:rsid w:val="00EE4CB9"/>
    <w:rsid w:val="00EE591B"/>
    <w:rsid w:val="00EE603B"/>
    <w:rsid w:val="00EE6F58"/>
    <w:rsid w:val="00EF1781"/>
    <w:rsid w:val="00EF1EF1"/>
    <w:rsid w:val="00EF2028"/>
    <w:rsid w:val="00EF4082"/>
    <w:rsid w:val="00EF5323"/>
    <w:rsid w:val="00EF6226"/>
    <w:rsid w:val="00EF7CA7"/>
    <w:rsid w:val="00F05BF1"/>
    <w:rsid w:val="00F07677"/>
    <w:rsid w:val="00F0790F"/>
    <w:rsid w:val="00F10FAB"/>
    <w:rsid w:val="00F12E94"/>
    <w:rsid w:val="00F16B60"/>
    <w:rsid w:val="00F17EB2"/>
    <w:rsid w:val="00F211A5"/>
    <w:rsid w:val="00F2302A"/>
    <w:rsid w:val="00F24AED"/>
    <w:rsid w:val="00F24E0F"/>
    <w:rsid w:val="00F26323"/>
    <w:rsid w:val="00F31310"/>
    <w:rsid w:val="00F313B8"/>
    <w:rsid w:val="00F31872"/>
    <w:rsid w:val="00F32DCB"/>
    <w:rsid w:val="00F342B5"/>
    <w:rsid w:val="00F3623E"/>
    <w:rsid w:val="00F363E0"/>
    <w:rsid w:val="00F36F17"/>
    <w:rsid w:val="00F372BC"/>
    <w:rsid w:val="00F40281"/>
    <w:rsid w:val="00F41EE3"/>
    <w:rsid w:val="00F42727"/>
    <w:rsid w:val="00F437B2"/>
    <w:rsid w:val="00F4458E"/>
    <w:rsid w:val="00F45DD2"/>
    <w:rsid w:val="00F463DA"/>
    <w:rsid w:val="00F46991"/>
    <w:rsid w:val="00F504C1"/>
    <w:rsid w:val="00F50C32"/>
    <w:rsid w:val="00F514A1"/>
    <w:rsid w:val="00F51DB5"/>
    <w:rsid w:val="00F52209"/>
    <w:rsid w:val="00F55BDC"/>
    <w:rsid w:val="00F568C3"/>
    <w:rsid w:val="00F56DD9"/>
    <w:rsid w:val="00F57003"/>
    <w:rsid w:val="00F572F6"/>
    <w:rsid w:val="00F63191"/>
    <w:rsid w:val="00F6420A"/>
    <w:rsid w:val="00F665FF"/>
    <w:rsid w:val="00F672A6"/>
    <w:rsid w:val="00F741BD"/>
    <w:rsid w:val="00F74F94"/>
    <w:rsid w:val="00F750FB"/>
    <w:rsid w:val="00F7564B"/>
    <w:rsid w:val="00F7611A"/>
    <w:rsid w:val="00F8203D"/>
    <w:rsid w:val="00F82F06"/>
    <w:rsid w:val="00F87EEE"/>
    <w:rsid w:val="00F900A3"/>
    <w:rsid w:val="00F915BA"/>
    <w:rsid w:val="00F92BBA"/>
    <w:rsid w:val="00F92D9A"/>
    <w:rsid w:val="00F931B1"/>
    <w:rsid w:val="00F937BC"/>
    <w:rsid w:val="00F93FB7"/>
    <w:rsid w:val="00F94B5A"/>
    <w:rsid w:val="00F95F3A"/>
    <w:rsid w:val="00F96505"/>
    <w:rsid w:val="00FA2283"/>
    <w:rsid w:val="00FA2BAE"/>
    <w:rsid w:val="00FA347F"/>
    <w:rsid w:val="00FA3CCB"/>
    <w:rsid w:val="00FA727D"/>
    <w:rsid w:val="00FA7755"/>
    <w:rsid w:val="00FB047C"/>
    <w:rsid w:val="00FB3F6D"/>
    <w:rsid w:val="00FB542F"/>
    <w:rsid w:val="00FB5BD6"/>
    <w:rsid w:val="00FB6937"/>
    <w:rsid w:val="00FC0438"/>
    <w:rsid w:val="00FC0703"/>
    <w:rsid w:val="00FC247C"/>
    <w:rsid w:val="00FC40DE"/>
    <w:rsid w:val="00FC57D3"/>
    <w:rsid w:val="00FC6B1B"/>
    <w:rsid w:val="00FC6C4D"/>
    <w:rsid w:val="00FD004C"/>
    <w:rsid w:val="00FD2231"/>
    <w:rsid w:val="00FD28DD"/>
    <w:rsid w:val="00FD39ED"/>
    <w:rsid w:val="00FD3A66"/>
    <w:rsid w:val="00FD5EB5"/>
    <w:rsid w:val="00FD61E8"/>
    <w:rsid w:val="00FD631C"/>
    <w:rsid w:val="00FD75C0"/>
    <w:rsid w:val="00FE0FD0"/>
    <w:rsid w:val="00FE75F4"/>
    <w:rsid w:val="00FE7C67"/>
    <w:rsid w:val="00FE7ED6"/>
    <w:rsid w:val="00FF15CB"/>
    <w:rsid w:val="00FF169E"/>
    <w:rsid w:val="00FF1DD2"/>
    <w:rsid w:val="00FF4E3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C8D1FB-0AD8-43D7-93BE-A67E8C5C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56340"/>
  </w:style>
  <w:style w:type="paragraph" w:styleId="1">
    <w:name w:val="heading 1"/>
    <w:basedOn w:val="a0"/>
    <w:next w:val="a0"/>
    <w:link w:val="10"/>
    <w:uiPriority w:val="9"/>
    <w:qFormat/>
    <w:rsid w:val="007D23DB"/>
    <w:pPr>
      <w:keepNext/>
      <w:spacing w:before="240" w:after="60" w:line="240" w:lineRule="auto"/>
      <w:outlineLvl w:val="0"/>
    </w:pPr>
    <w:rPr>
      <w:rFonts w:ascii="Arial" w:eastAsia="Times New Roman" w:hAnsi="Arial" w:cs="Arial"/>
      <w:b/>
      <w:bCs/>
      <w:kern w:val="32"/>
      <w:sz w:val="32"/>
      <w:szCs w:val="32"/>
      <w:lang w:val="en-US"/>
    </w:rPr>
  </w:style>
  <w:style w:type="paragraph" w:styleId="2">
    <w:name w:val="heading 2"/>
    <w:basedOn w:val="a0"/>
    <w:next w:val="a0"/>
    <w:link w:val="20"/>
    <w:qFormat/>
    <w:rsid w:val="007D23DB"/>
    <w:pPr>
      <w:keepNext/>
      <w:spacing w:before="240" w:after="60" w:line="240" w:lineRule="auto"/>
      <w:outlineLvl w:val="1"/>
    </w:pPr>
    <w:rPr>
      <w:rFonts w:ascii="Arial" w:eastAsia="Courier New" w:hAnsi="Arial" w:cs="Arial"/>
      <w:b/>
      <w:bCs/>
      <w:i/>
      <w:iCs/>
      <w:sz w:val="28"/>
      <w:szCs w:val="28"/>
      <w:lang w:val="en-US" w:eastAsia="bg-BG"/>
    </w:rPr>
  </w:style>
  <w:style w:type="paragraph" w:styleId="3">
    <w:name w:val="heading 3"/>
    <w:basedOn w:val="a0"/>
    <w:next w:val="a0"/>
    <w:link w:val="30"/>
    <w:uiPriority w:val="99"/>
    <w:qFormat/>
    <w:rsid w:val="007D23DB"/>
    <w:pPr>
      <w:keepNext/>
      <w:spacing w:before="240" w:after="60" w:line="240" w:lineRule="auto"/>
      <w:outlineLvl w:val="2"/>
    </w:pPr>
    <w:rPr>
      <w:rFonts w:ascii="Arial" w:eastAsia="Times New Roman" w:hAnsi="Arial" w:cs="Arial"/>
      <w:b/>
      <w:bCs/>
      <w:sz w:val="26"/>
      <w:szCs w:val="26"/>
      <w:lang w:val="en-US" w:eastAsia="bg-BG"/>
    </w:rPr>
  </w:style>
  <w:style w:type="paragraph" w:styleId="4">
    <w:name w:val="heading 4"/>
    <w:basedOn w:val="a0"/>
    <w:next w:val="a0"/>
    <w:link w:val="40"/>
    <w:uiPriority w:val="99"/>
    <w:qFormat/>
    <w:rsid w:val="007D23DB"/>
    <w:pPr>
      <w:keepNext/>
      <w:numPr>
        <w:numId w:val="5"/>
      </w:numPr>
      <w:spacing w:after="0" w:line="240" w:lineRule="auto"/>
      <w:jc w:val="both"/>
      <w:outlineLvl w:val="3"/>
    </w:pPr>
    <w:rPr>
      <w:rFonts w:ascii="ExcelciorCyr" w:eastAsia="Times New Roman" w:hAnsi="ExcelciorCyr" w:cs="ExcelciorCyr"/>
      <w:b/>
      <w:bCs/>
      <w:sz w:val="24"/>
      <w:szCs w:val="24"/>
      <w:u w:val="single"/>
      <w:lang w:eastAsia="bg-BG"/>
    </w:rPr>
  </w:style>
  <w:style w:type="paragraph" w:styleId="5">
    <w:name w:val="heading 5"/>
    <w:basedOn w:val="a0"/>
    <w:next w:val="a0"/>
    <w:link w:val="50"/>
    <w:qFormat/>
    <w:rsid w:val="00021945"/>
    <w:pPr>
      <w:keepNext/>
      <w:keepLines/>
      <w:spacing w:before="200" w:after="0" w:line="240" w:lineRule="auto"/>
      <w:outlineLvl w:val="4"/>
    </w:pPr>
    <w:rPr>
      <w:rFonts w:ascii="Cambria" w:eastAsia="Times New Roman" w:hAnsi="Cambria" w:cs="Times New Roman"/>
      <w:color w:val="243F60"/>
      <w:sz w:val="20"/>
      <w:szCs w:val="20"/>
    </w:rPr>
  </w:style>
  <w:style w:type="paragraph" w:styleId="6">
    <w:name w:val="heading 6"/>
    <w:basedOn w:val="a0"/>
    <w:next w:val="a0"/>
    <w:link w:val="60"/>
    <w:uiPriority w:val="99"/>
    <w:unhideWhenUsed/>
    <w:qFormat/>
    <w:rsid w:val="00D7775F"/>
    <w:pPr>
      <w:spacing w:before="240" w:after="60" w:line="240" w:lineRule="auto"/>
      <w:outlineLvl w:val="5"/>
    </w:pPr>
    <w:rPr>
      <w:rFonts w:ascii="Calibri" w:eastAsia="Times New Roman" w:hAnsi="Calibri" w:cs="Times New Roman"/>
      <w:b/>
      <w:bCs/>
      <w:lang w:eastAsia="bg-BG"/>
    </w:rPr>
  </w:style>
  <w:style w:type="paragraph" w:styleId="7">
    <w:name w:val="heading 7"/>
    <w:basedOn w:val="a0"/>
    <w:next w:val="a0"/>
    <w:link w:val="70"/>
    <w:qFormat/>
    <w:rsid w:val="00021945"/>
    <w:pPr>
      <w:keepNext/>
      <w:keepLines/>
      <w:spacing w:before="200" w:after="0" w:line="240" w:lineRule="auto"/>
      <w:outlineLvl w:val="6"/>
    </w:pPr>
    <w:rPr>
      <w:rFonts w:ascii="Cambria" w:eastAsia="Times New Roman" w:hAnsi="Cambria" w:cs="Times New Roman"/>
      <w:i/>
      <w:iCs/>
      <w:color w:val="404040"/>
      <w:sz w:val="20"/>
      <w:szCs w:val="20"/>
    </w:rPr>
  </w:style>
  <w:style w:type="paragraph" w:styleId="8">
    <w:name w:val="heading 8"/>
    <w:basedOn w:val="a0"/>
    <w:next w:val="a0"/>
    <w:link w:val="80"/>
    <w:uiPriority w:val="99"/>
    <w:qFormat/>
    <w:rsid w:val="007D23DB"/>
    <w:pPr>
      <w:spacing w:before="240" w:after="60" w:line="240" w:lineRule="auto"/>
      <w:outlineLvl w:val="7"/>
    </w:pPr>
    <w:rPr>
      <w:rFonts w:ascii="Times New Roman" w:eastAsia="Times New Roman" w:hAnsi="Times New Roman" w:cs="Times New Roman"/>
      <w:i/>
      <w:iCs/>
      <w:sz w:val="24"/>
      <w:szCs w:val="24"/>
      <w:lang w:val="en-US" w:eastAsia="bg-BG"/>
    </w:rPr>
  </w:style>
  <w:style w:type="paragraph" w:styleId="9">
    <w:name w:val="heading 9"/>
    <w:basedOn w:val="a0"/>
    <w:next w:val="a0"/>
    <w:link w:val="90"/>
    <w:qFormat/>
    <w:rsid w:val="00021945"/>
    <w:pPr>
      <w:spacing w:before="240" w:after="60" w:line="240" w:lineRule="auto"/>
      <w:outlineLvl w:val="8"/>
    </w:pPr>
    <w:rPr>
      <w:rFonts w:ascii="Arial" w:eastAsia="Times New Roman" w:hAnsi="Arial" w:cs="Arial"/>
      <w:lang w:eastAsia="bg-BG"/>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uiPriority w:val="9"/>
    <w:rsid w:val="007D23DB"/>
    <w:rPr>
      <w:rFonts w:ascii="Arial" w:eastAsia="Times New Roman" w:hAnsi="Arial" w:cs="Arial"/>
      <w:b/>
      <w:bCs/>
      <w:kern w:val="32"/>
      <w:sz w:val="32"/>
      <w:szCs w:val="32"/>
      <w:lang w:val="en-US"/>
    </w:rPr>
  </w:style>
  <w:style w:type="character" w:customStyle="1" w:styleId="20">
    <w:name w:val="Заглавие 2 Знак"/>
    <w:basedOn w:val="a1"/>
    <w:link w:val="2"/>
    <w:rsid w:val="007D23DB"/>
    <w:rPr>
      <w:rFonts w:ascii="Arial" w:eastAsia="Courier New" w:hAnsi="Arial" w:cs="Arial"/>
      <w:b/>
      <w:bCs/>
      <w:i/>
      <w:iCs/>
      <w:sz w:val="28"/>
      <w:szCs w:val="28"/>
      <w:lang w:val="en-US" w:eastAsia="bg-BG"/>
    </w:rPr>
  </w:style>
  <w:style w:type="character" w:customStyle="1" w:styleId="30">
    <w:name w:val="Заглавие 3 Знак"/>
    <w:basedOn w:val="a1"/>
    <w:link w:val="3"/>
    <w:uiPriority w:val="99"/>
    <w:rsid w:val="007D23DB"/>
    <w:rPr>
      <w:rFonts w:ascii="Arial" w:eastAsia="Times New Roman" w:hAnsi="Arial" w:cs="Arial"/>
      <w:b/>
      <w:bCs/>
      <w:sz w:val="26"/>
      <w:szCs w:val="26"/>
      <w:lang w:val="en-US" w:eastAsia="bg-BG"/>
    </w:rPr>
  </w:style>
  <w:style w:type="character" w:customStyle="1" w:styleId="40">
    <w:name w:val="Заглавие 4 Знак"/>
    <w:basedOn w:val="a1"/>
    <w:link w:val="4"/>
    <w:uiPriority w:val="99"/>
    <w:rsid w:val="007D23DB"/>
    <w:rPr>
      <w:rFonts w:ascii="ExcelciorCyr" w:eastAsia="Times New Roman" w:hAnsi="ExcelciorCyr" w:cs="ExcelciorCyr"/>
      <w:b/>
      <w:bCs/>
      <w:sz w:val="24"/>
      <w:szCs w:val="24"/>
      <w:u w:val="single"/>
      <w:lang w:eastAsia="bg-BG"/>
    </w:rPr>
  </w:style>
  <w:style w:type="character" w:customStyle="1" w:styleId="80">
    <w:name w:val="Заглавие 8 Знак"/>
    <w:basedOn w:val="a1"/>
    <w:link w:val="8"/>
    <w:uiPriority w:val="99"/>
    <w:rsid w:val="007D23DB"/>
    <w:rPr>
      <w:rFonts w:ascii="Times New Roman" w:eastAsia="Times New Roman" w:hAnsi="Times New Roman" w:cs="Times New Roman"/>
      <w:i/>
      <w:iCs/>
      <w:sz w:val="24"/>
      <w:szCs w:val="24"/>
      <w:lang w:val="en-US" w:eastAsia="bg-BG"/>
    </w:rPr>
  </w:style>
  <w:style w:type="numbering" w:customStyle="1" w:styleId="11">
    <w:name w:val="Без списък1"/>
    <w:next w:val="a3"/>
    <w:semiHidden/>
    <w:unhideWhenUsed/>
    <w:rsid w:val="007D23DB"/>
  </w:style>
  <w:style w:type="character" w:styleId="a4">
    <w:name w:val="Hyperlink"/>
    <w:basedOn w:val="a1"/>
    <w:uiPriority w:val="99"/>
    <w:rsid w:val="007D23DB"/>
    <w:rPr>
      <w:rFonts w:cs="Courier New"/>
      <w:color w:val="auto"/>
      <w:u w:val="single"/>
    </w:rPr>
  </w:style>
  <w:style w:type="character" w:customStyle="1" w:styleId="a5">
    <w:name w:val="Долен колонтитул_"/>
    <w:basedOn w:val="a1"/>
    <w:link w:val="41"/>
    <w:uiPriority w:val="99"/>
    <w:locked/>
    <w:rsid w:val="007D23DB"/>
    <w:rPr>
      <w:rFonts w:ascii="Times New Roman" w:hAnsi="Times New Roman" w:cs="Times New Roman"/>
      <w:sz w:val="15"/>
      <w:szCs w:val="15"/>
      <w:shd w:val="clear" w:color="auto" w:fill="FFFFFF"/>
    </w:rPr>
  </w:style>
  <w:style w:type="character" w:customStyle="1" w:styleId="a6">
    <w:name w:val="Долен колонтитул + Удебелен"/>
    <w:basedOn w:val="a5"/>
    <w:uiPriority w:val="99"/>
    <w:rsid w:val="007D23DB"/>
    <w:rPr>
      <w:rFonts w:ascii="Times New Roman" w:hAnsi="Times New Roman" w:cs="Times New Roman"/>
      <w:b/>
      <w:bCs/>
      <w:color w:val="000000"/>
      <w:spacing w:val="0"/>
      <w:w w:val="100"/>
      <w:position w:val="0"/>
      <w:sz w:val="15"/>
      <w:szCs w:val="15"/>
      <w:shd w:val="clear" w:color="auto" w:fill="FFFFFF"/>
      <w:lang w:val="bg-BG" w:eastAsia="bg-BG"/>
    </w:rPr>
  </w:style>
  <w:style w:type="character" w:customStyle="1" w:styleId="a7">
    <w:name w:val="Долен колонтитул + Курсив"/>
    <w:basedOn w:val="a5"/>
    <w:uiPriority w:val="99"/>
    <w:rsid w:val="007D23DB"/>
    <w:rPr>
      <w:rFonts w:ascii="Times New Roman" w:hAnsi="Times New Roman" w:cs="Times New Roman"/>
      <w:i/>
      <w:iCs/>
      <w:color w:val="000000"/>
      <w:spacing w:val="0"/>
      <w:w w:val="100"/>
      <w:position w:val="0"/>
      <w:sz w:val="15"/>
      <w:szCs w:val="15"/>
      <w:shd w:val="clear" w:color="auto" w:fill="FFFFFF"/>
      <w:lang w:val="bg-BG" w:eastAsia="bg-BG"/>
    </w:rPr>
  </w:style>
  <w:style w:type="character" w:customStyle="1" w:styleId="21">
    <w:name w:val="Долен колонтитул + Удебелен2"/>
    <w:basedOn w:val="a5"/>
    <w:uiPriority w:val="99"/>
    <w:rsid w:val="007D23DB"/>
    <w:rPr>
      <w:rFonts w:ascii="Times New Roman" w:hAnsi="Times New Roman" w:cs="Times New Roman"/>
      <w:b/>
      <w:bCs/>
      <w:color w:val="000000"/>
      <w:spacing w:val="0"/>
      <w:w w:val="100"/>
      <w:position w:val="0"/>
      <w:sz w:val="15"/>
      <w:szCs w:val="15"/>
      <w:u w:val="single"/>
      <w:shd w:val="clear" w:color="auto" w:fill="FFFFFF"/>
      <w:lang w:val="bg-BG" w:eastAsia="bg-BG"/>
    </w:rPr>
  </w:style>
  <w:style w:type="character" w:customStyle="1" w:styleId="12">
    <w:name w:val="Долен колонтитул1"/>
    <w:basedOn w:val="a5"/>
    <w:uiPriority w:val="99"/>
    <w:rsid w:val="007D23DB"/>
    <w:rPr>
      <w:rFonts w:ascii="Times New Roman" w:hAnsi="Times New Roman" w:cs="Times New Roman"/>
      <w:color w:val="000000"/>
      <w:spacing w:val="0"/>
      <w:w w:val="100"/>
      <w:position w:val="0"/>
      <w:sz w:val="15"/>
      <w:szCs w:val="15"/>
      <w:u w:val="single"/>
      <w:shd w:val="clear" w:color="auto" w:fill="FFFFFF"/>
      <w:lang w:val="bg-BG" w:eastAsia="bg-BG"/>
    </w:rPr>
  </w:style>
  <w:style w:type="character" w:customStyle="1" w:styleId="22">
    <w:name w:val="Долен колонтитул2"/>
    <w:basedOn w:val="a5"/>
    <w:uiPriority w:val="99"/>
    <w:rsid w:val="007D23DB"/>
    <w:rPr>
      <w:rFonts w:ascii="Times New Roman" w:hAnsi="Times New Roman" w:cs="Times New Roman"/>
      <w:color w:val="000000"/>
      <w:spacing w:val="0"/>
      <w:w w:val="100"/>
      <w:position w:val="0"/>
      <w:sz w:val="15"/>
      <w:szCs w:val="15"/>
      <w:shd w:val="clear" w:color="auto" w:fill="FFFFFF"/>
      <w:lang w:val="bg-BG" w:eastAsia="bg-BG"/>
    </w:rPr>
  </w:style>
  <w:style w:type="character" w:customStyle="1" w:styleId="23">
    <w:name w:val="Долен колонтитул (2)_"/>
    <w:basedOn w:val="a1"/>
    <w:link w:val="210"/>
    <w:uiPriority w:val="99"/>
    <w:locked/>
    <w:rsid w:val="007D23DB"/>
    <w:rPr>
      <w:rFonts w:ascii="Times New Roman" w:hAnsi="Times New Roman" w:cs="Times New Roman"/>
      <w:b/>
      <w:bCs/>
      <w:sz w:val="15"/>
      <w:szCs w:val="15"/>
      <w:shd w:val="clear" w:color="auto" w:fill="FFFFFF"/>
    </w:rPr>
  </w:style>
  <w:style w:type="character" w:customStyle="1" w:styleId="24">
    <w:name w:val="Долен колонтитул (2)"/>
    <w:basedOn w:val="23"/>
    <w:uiPriority w:val="99"/>
    <w:rsid w:val="007D23DB"/>
    <w:rPr>
      <w:rFonts w:ascii="Times New Roman" w:hAnsi="Times New Roman" w:cs="Times New Roman"/>
      <w:b/>
      <w:bCs/>
      <w:color w:val="000000"/>
      <w:spacing w:val="0"/>
      <w:w w:val="100"/>
      <w:position w:val="0"/>
      <w:sz w:val="15"/>
      <w:szCs w:val="15"/>
      <w:u w:val="single"/>
      <w:shd w:val="clear" w:color="auto" w:fill="FFFFFF"/>
      <w:lang w:val="bg-BG" w:eastAsia="bg-BG"/>
    </w:rPr>
  </w:style>
  <w:style w:type="character" w:customStyle="1" w:styleId="25">
    <w:name w:val="Долен колонтитул (2) + Не е удебелен"/>
    <w:basedOn w:val="23"/>
    <w:uiPriority w:val="99"/>
    <w:rsid w:val="007D23DB"/>
    <w:rPr>
      <w:rFonts w:ascii="Times New Roman" w:hAnsi="Times New Roman" w:cs="Times New Roman"/>
      <w:b/>
      <w:bCs/>
      <w:color w:val="000000"/>
      <w:spacing w:val="0"/>
      <w:w w:val="100"/>
      <w:position w:val="0"/>
      <w:sz w:val="15"/>
      <w:szCs w:val="15"/>
      <w:shd w:val="clear" w:color="auto" w:fill="FFFFFF"/>
      <w:lang w:val="bg-BG" w:eastAsia="bg-BG"/>
    </w:rPr>
  </w:style>
  <w:style w:type="character" w:customStyle="1" w:styleId="13">
    <w:name w:val="Долен колонтитул + Удебелен1"/>
    <w:basedOn w:val="a5"/>
    <w:uiPriority w:val="99"/>
    <w:rsid w:val="007D23DB"/>
    <w:rPr>
      <w:rFonts w:ascii="Times New Roman" w:hAnsi="Times New Roman" w:cs="Times New Roman"/>
      <w:b/>
      <w:bCs/>
      <w:color w:val="000000"/>
      <w:spacing w:val="0"/>
      <w:w w:val="100"/>
      <w:position w:val="0"/>
      <w:sz w:val="15"/>
      <w:szCs w:val="15"/>
      <w:u w:val="single"/>
      <w:shd w:val="clear" w:color="auto" w:fill="FFFFFF"/>
      <w:lang w:val="bg-BG" w:eastAsia="bg-BG"/>
    </w:rPr>
  </w:style>
  <w:style w:type="character" w:customStyle="1" w:styleId="31">
    <w:name w:val="Долен колонтитул3"/>
    <w:basedOn w:val="a5"/>
    <w:uiPriority w:val="99"/>
    <w:rsid w:val="007D23DB"/>
    <w:rPr>
      <w:rFonts w:ascii="Times New Roman" w:hAnsi="Times New Roman" w:cs="Times New Roman"/>
      <w:color w:val="000000"/>
      <w:spacing w:val="0"/>
      <w:w w:val="100"/>
      <w:position w:val="0"/>
      <w:sz w:val="15"/>
      <w:szCs w:val="15"/>
      <w:u w:val="single"/>
      <w:shd w:val="clear" w:color="auto" w:fill="FFFFFF"/>
      <w:lang w:val="bg-BG" w:eastAsia="bg-BG"/>
    </w:rPr>
  </w:style>
  <w:style w:type="character" w:customStyle="1" w:styleId="26">
    <w:name w:val="Основен текст (2)_"/>
    <w:basedOn w:val="a1"/>
    <w:link w:val="211"/>
    <w:locked/>
    <w:rsid w:val="007D23DB"/>
    <w:rPr>
      <w:rFonts w:ascii="Times New Roman" w:hAnsi="Times New Roman" w:cs="Times New Roman"/>
      <w:b/>
      <w:bCs/>
      <w:shd w:val="clear" w:color="auto" w:fill="FFFFFF"/>
    </w:rPr>
  </w:style>
  <w:style w:type="character" w:customStyle="1" w:styleId="27">
    <w:name w:val="Заглавие #2_"/>
    <w:basedOn w:val="a1"/>
    <w:link w:val="28"/>
    <w:uiPriority w:val="99"/>
    <w:locked/>
    <w:rsid w:val="007D23DB"/>
    <w:rPr>
      <w:rFonts w:ascii="Times New Roman" w:hAnsi="Times New Roman" w:cs="Times New Roman"/>
      <w:b/>
      <w:bCs/>
      <w:sz w:val="42"/>
      <w:szCs w:val="42"/>
      <w:shd w:val="clear" w:color="auto" w:fill="FFFFFF"/>
    </w:rPr>
  </w:style>
  <w:style w:type="character" w:customStyle="1" w:styleId="a8">
    <w:name w:val="Горен или долен колонтитул_"/>
    <w:basedOn w:val="a1"/>
    <w:link w:val="14"/>
    <w:locked/>
    <w:rsid w:val="007D23DB"/>
    <w:rPr>
      <w:rFonts w:ascii="Times New Roman" w:hAnsi="Times New Roman" w:cs="Times New Roman"/>
      <w:sz w:val="11"/>
      <w:szCs w:val="11"/>
      <w:shd w:val="clear" w:color="auto" w:fill="FFFFFF"/>
    </w:rPr>
  </w:style>
  <w:style w:type="character" w:customStyle="1" w:styleId="85pt0pt">
    <w:name w:val="Горен или долен колонтитул + 8.5 pt.Разредка 0 pt"/>
    <w:basedOn w:val="a8"/>
    <w:uiPriority w:val="99"/>
    <w:rsid w:val="007D23DB"/>
    <w:rPr>
      <w:rFonts w:ascii="Times New Roman" w:hAnsi="Times New Roman" w:cs="Times New Roman"/>
      <w:color w:val="000000"/>
      <w:spacing w:val="10"/>
      <w:w w:val="100"/>
      <w:position w:val="0"/>
      <w:sz w:val="17"/>
      <w:szCs w:val="17"/>
      <w:shd w:val="clear" w:color="auto" w:fill="FFFFFF"/>
      <w:lang w:val="bg-BG" w:eastAsia="bg-BG"/>
    </w:rPr>
  </w:style>
  <w:style w:type="character" w:customStyle="1" w:styleId="22pt">
    <w:name w:val="Основен текст (2) + Разредка 2 pt"/>
    <w:basedOn w:val="26"/>
    <w:uiPriority w:val="99"/>
    <w:rsid w:val="007D23DB"/>
    <w:rPr>
      <w:rFonts w:ascii="Times New Roman" w:hAnsi="Times New Roman" w:cs="Times New Roman"/>
      <w:b/>
      <w:bCs/>
      <w:color w:val="000000"/>
      <w:spacing w:val="50"/>
      <w:w w:val="100"/>
      <w:position w:val="0"/>
      <w:shd w:val="clear" w:color="auto" w:fill="FFFFFF"/>
      <w:lang w:val="bg-BG" w:eastAsia="bg-BG"/>
    </w:rPr>
  </w:style>
  <w:style w:type="character" w:customStyle="1" w:styleId="a9">
    <w:name w:val="Основен текст_"/>
    <w:basedOn w:val="a1"/>
    <w:link w:val="81"/>
    <w:locked/>
    <w:rsid w:val="007D23DB"/>
    <w:rPr>
      <w:rFonts w:ascii="Times New Roman" w:hAnsi="Times New Roman" w:cs="Times New Roman"/>
      <w:shd w:val="clear" w:color="auto" w:fill="FFFFFF"/>
    </w:rPr>
  </w:style>
  <w:style w:type="character" w:customStyle="1" w:styleId="aa">
    <w:name w:val="Основен текст + Удебелен"/>
    <w:basedOn w:val="a9"/>
    <w:uiPriority w:val="99"/>
    <w:rsid w:val="007D23DB"/>
    <w:rPr>
      <w:rFonts w:ascii="Times New Roman" w:hAnsi="Times New Roman" w:cs="Times New Roman"/>
      <w:b/>
      <w:bCs/>
      <w:color w:val="000000"/>
      <w:spacing w:val="0"/>
      <w:w w:val="100"/>
      <w:position w:val="0"/>
      <w:shd w:val="clear" w:color="auto" w:fill="FFFFFF"/>
      <w:lang w:val="bg-BG" w:eastAsia="bg-BG"/>
    </w:rPr>
  </w:style>
  <w:style w:type="character" w:customStyle="1" w:styleId="29">
    <w:name w:val="Основен текст (2) + Не е удебелен"/>
    <w:basedOn w:val="26"/>
    <w:uiPriority w:val="99"/>
    <w:rsid w:val="007D23DB"/>
    <w:rPr>
      <w:rFonts w:ascii="Times New Roman" w:hAnsi="Times New Roman" w:cs="Times New Roman"/>
      <w:b/>
      <w:bCs/>
      <w:color w:val="000000"/>
      <w:spacing w:val="0"/>
      <w:w w:val="100"/>
      <w:position w:val="0"/>
      <w:shd w:val="clear" w:color="auto" w:fill="FFFFFF"/>
      <w:lang w:val="bg-BG" w:eastAsia="bg-BG"/>
    </w:rPr>
  </w:style>
  <w:style w:type="character" w:customStyle="1" w:styleId="42">
    <w:name w:val="Основен текст (4)_"/>
    <w:basedOn w:val="a1"/>
    <w:link w:val="43"/>
    <w:uiPriority w:val="99"/>
    <w:locked/>
    <w:rsid w:val="007D23DB"/>
    <w:rPr>
      <w:rFonts w:ascii="Times New Roman" w:hAnsi="Times New Roman" w:cs="Times New Roman"/>
      <w:spacing w:val="100"/>
      <w:sz w:val="40"/>
      <w:szCs w:val="40"/>
      <w:shd w:val="clear" w:color="auto" w:fill="FFFFFF"/>
    </w:rPr>
  </w:style>
  <w:style w:type="character" w:customStyle="1" w:styleId="15">
    <w:name w:val="Заглавие #1_"/>
    <w:basedOn w:val="a1"/>
    <w:link w:val="16"/>
    <w:uiPriority w:val="99"/>
    <w:locked/>
    <w:rsid w:val="007D23DB"/>
    <w:rPr>
      <w:rFonts w:ascii="Gulim" w:eastAsia="Gulim" w:hAnsi="Gulim" w:cs="Gulim"/>
      <w:spacing w:val="40"/>
      <w:sz w:val="54"/>
      <w:szCs w:val="54"/>
      <w:shd w:val="clear" w:color="auto" w:fill="FFFFFF"/>
    </w:rPr>
  </w:style>
  <w:style w:type="character" w:customStyle="1" w:styleId="1TimesNewRoman34pt0pt">
    <w:name w:val="Заглавие #1 + Times New Roman.34 pt.Курсив.Разредка 0 pt"/>
    <w:basedOn w:val="15"/>
    <w:uiPriority w:val="99"/>
    <w:rsid w:val="007D23DB"/>
    <w:rPr>
      <w:rFonts w:ascii="Times New Roman" w:eastAsia="Gulim" w:hAnsi="Times New Roman" w:cs="Times New Roman"/>
      <w:i/>
      <w:iCs/>
      <w:color w:val="000000"/>
      <w:spacing w:val="0"/>
      <w:w w:val="100"/>
      <w:position w:val="0"/>
      <w:sz w:val="68"/>
      <w:szCs w:val="68"/>
      <w:shd w:val="clear" w:color="auto" w:fill="FFFFFF"/>
      <w:lang w:val="bg-BG" w:eastAsia="bg-BG"/>
    </w:rPr>
  </w:style>
  <w:style w:type="character" w:customStyle="1" w:styleId="ab">
    <w:name w:val="Горен или долен колонтитул"/>
    <w:basedOn w:val="a8"/>
    <w:uiPriority w:val="99"/>
    <w:rsid w:val="007D23DB"/>
    <w:rPr>
      <w:rFonts w:ascii="Times New Roman" w:hAnsi="Times New Roman" w:cs="Times New Roman"/>
      <w:color w:val="000000"/>
      <w:spacing w:val="0"/>
      <w:w w:val="100"/>
      <w:position w:val="0"/>
      <w:sz w:val="11"/>
      <w:szCs w:val="11"/>
      <w:shd w:val="clear" w:color="auto" w:fill="FFFFFF"/>
      <w:lang w:val="bg-BG" w:eastAsia="bg-BG"/>
    </w:rPr>
  </w:style>
  <w:style w:type="character" w:customStyle="1" w:styleId="32">
    <w:name w:val="Основен текст (3)_"/>
    <w:basedOn w:val="a1"/>
    <w:link w:val="310"/>
    <w:uiPriority w:val="99"/>
    <w:locked/>
    <w:rsid w:val="007D23DB"/>
    <w:rPr>
      <w:rFonts w:ascii="Tahoma" w:hAnsi="Tahoma" w:cs="Tahoma"/>
      <w:sz w:val="16"/>
      <w:szCs w:val="16"/>
      <w:shd w:val="clear" w:color="auto" w:fill="FFFFFF"/>
    </w:rPr>
  </w:style>
  <w:style w:type="character" w:customStyle="1" w:styleId="33">
    <w:name w:val="Основен текст (3)"/>
    <w:basedOn w:val="32"/>
    <w:uiPriority w:val="99"/>
    <w:rsid w:val="007D23DB"/>
    <w:rPr>
      <w:rFonts w:ascii="Tahoma" w:hAnsi="Tahoma" w:cs="Tahoma"/>
      <w:color w:val="000000"/>
      <w:spacing w:val="0"/>
      <w:w w:val="100"/>
      <w:position w:val="0"/>
      <w:sz w:val="16"/>
      <w:szCs w:val="16"/>
      <w:u w:val="single"/>
      <w:shd w:val="clear" w:color="auto" w:fill="FFFFFF"/>
      <w:lang w:val="en-US" w:eastAsia="en-US"/>
    </w:rPr>
  </w:style>
  <w:style w:type="character" w:customStyle="1" w:styleId="17">
    <w:name w:val="Основен текст1"/>
    <w:basedOn w:val="a9"/>
    <w:uiPriority w:val="99"/>
    <w:rsid w:val="007D23DB"/>
    <w:rPr>
      <w:rFonts w:ascii="Times New Roman" w:hAnsi="Times New Roman" w:cs="Times New Roman"/>
      <w:color w:val="000000"/>
      <w:spacing w:val="0"/>
      <w:w w:val="100"/>
      <w:position w:val="0"/>
      <w:u w:val="single"/>
      <w:shd w:val="clear" w:color="auto" w:fill="FFFFFF"/>
      <w:lang w:val="bg-BG" w:eastAsia="bg-BG"/>
    </w:rPr>
  </w:style>
  <w:style w:type="character" w:customStyle="1" w:styleId="2a">
    <w:name w:val="Основен текст (2)"/>
    <w:basedOn w:val="26"/>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2b">
    <w:name w:val="Основен текст + Удебелен2"/>
    <w:basedOn w:val="a9"/>
    <w:uiPriority w:val="99"/>
    <w:rsid w:val="007D23DB"/>
    <w:rPr>
      <w:rFonts w:ascii="Times New Roman" w:hAnsi="Times New Roman" w:cs="Times New Roman"/>
      <w:b/>
      <w:bCs/>
      <w:color w:val="000000"/>
      <w:spacing w:val="0"/>
      <w:w w:val="100"/>
      <w:position w:val="0"/>
      <w:shd w:val="clear" w:color="auto" w:fill="FFFFFF"/>
      <w:lang w:val="bg-BG" w:eastAsia="bg-BG"/>
    </w:rPr>
  </w:style>
  <w:style w:type="character" w:customStyle="1" w:styleId="2c">
    <w:name w:val="Основен текст2"/>
    <w:basedOn w:val="a9"/>
    <w:uiPriority w:val="99"/>
    <w:rsid w:val="007D23DB"/>
    <w:rPr>
      <w:rFonts w:ascii="Times New Roman" w:hAnsi="Times New Roman" w:cs="Times New Roman"/>
      <w:color w:val="000000"/>
      <w:spacing w:val="0"/>
      <w:w w:val="100"/>
      <w:position w:val="0"/>
      <w:shd w:val="clear" w:color="auto" w:fill="FFFFFF"/>
      <w:lang w:val="bg-BG" w:eastAsia="bg-BG"/>
    </w:rPr>
  </w:style>
  <w:style w:type="character" w:customStyle="1" w:styleId="ac">
    <w:name w:val="Заглавие на таблица_"/>
    <w:basedOn w:val="a1"/>
    <w:link w:val="18"/>
    <w:uiPriority w:val="99"/>
    <w:locked/>
    <w:rsid w:val="007D23DB"/>
    <w:rPr>
      <w:rFonts w:ascii="Times New Roman" w:hAnsi="Times New Roman" w:cs="Times New Roman"/>
      <w:b/>
      <w:bCs/>
      <w:shd w:val="clear" w:color="auto" w:fill="FFFFFF"/>
    </w:rPr>
  </w:style>
  <w:style w:type="character" w:customStyle="1" w:styleId="2d">
    <w:name w:val="Заглавие на таблица (2)_"/>
    <w:basedOn w:val="a1"/>
    <w:link w:val="212"/>
    <w:uiPriority w:val="99"/>
    <w:locked/>
    <w:rsid w:val="007D23DB"/>
    <w:rPr>
      <w:rFonts w:ascii="Times New Roman" w:hAnsi="Times New Roman" w:cs="Times New Roman"/>
      <w:shd w:val="clear" w:color="auto" w:fill="FFFFFF"/>
    </w:rPr>
  </w:style>
  <w:style w:type="character" w:customStyle="1" w:styleId="2e">
    <w:name w:val="Заглавие на таблица (2)"/>
    <w:basedOn w:val="2d"/>
    <w:uiPriority w:val="99"/>
    <w:rsid w:val="007D23DB"/>
    <w:rPr>
      <w:rFonts w:ascii="Times New Roman" w:hAnsi="Times New Roman" w:cs="Times New Roman"/>
      <w:color w:val="000000"/>
      <w:spacing w:val="0"/>
      <w:w w:val="100"/>
      <w:position w:val="0"/>
      <w:u w:val="single"/>
      <w:shd w:val="clear" w:color="auto" w:fill="FFFFFF"/>
      <w:lang w:val="bg-BG" w:eastAsia="bg-BG"/>
    </w:rPr>
  </w:style>
  <w:style w:type="character" w:customStyle="1" w:styleId="CourierNew105pt">
    <w:name w:val="Основен текст + Courier New.10.5 pt"/>
    <w:basedOn w:val="a9"/>
    <w:uiPriority w:val="99"/>
    <w:rsid w:val="007D23DB"/>
    <w:rPr>
      <w:rFonts w:ascii="Courier New" w:hAnsi="Courier New" w:cs="Courier New"/>
      <w:color w:val="000000"/>
      <w:spacing w:val="0"/>
      <w:w w:val="100"/>
      <w:position w:val="0"/>
      <w:sz w:val="21"/>
      <w:szCs w:val="21"/>
      <w:shd w:val="clear" w:color="auto" w:fill="FFFFFF"/>
      <w:lang w:val="bg-BG" w:eastAsia="bg-BG"/>
    </w:rPr>
  </w:style>
  <w:style w:type="character" w:customStyle="1" w:styleId="2f">
    <w:name w:val="Заглавие на таблица (2) + Удебелен"/>
    <w:basedOn w:val="2d"/>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213">
    <w:name w:val="Заглавие на таблица (2) + Удебелен1"/>
    <w:basedOn w:val="2d"/>
    <w:uiPriority w:val="99"/>
    <w:rsid w:val="007D23DB"/>
    <w:rPr>
      <w:rFonts w:ascii="Times New Roman" w:hAnsi="Times New Roman" w:cs="Times New Roman"/>
      <w:b/>
      <w:bCs/>
      <w:color w:val="000000"/>
      <w:spacing w:val="0"/>
      <w:w w:val="100"/>
      <w:position w:val="0"/>
      <w:shd w:val="clear" w:color="auto" w:fill="FFFFFF"/>
    </w:rPr>
  </w:style>
  <w:style w:type="character" w:customStyle="1" w:styleId="1pt">
    <w:name w:val="Горен или долен колонтитул + Курсив.Разредка 1 pt"/>
    <w:basedOn w:val="a8"/>
    <w:uiPriority w:val="99"/>
    <w:rsid w:val="007D23DB"/>
    <w:rPr>
      <w:rFonts w:ascii="Times New Roman" w:hAnsi="Times New Roman" w:cs="Times New Roman"/>
      <w:i/>
      <w:iCs/>
      <w:color w:val="000000"/>
      <w:spacing w:val="30"/>
      <w:w w:val="100"/>
      <w:position w:val="0"/>
      <w:sz w:val="11"/>
      <w:szCs w:val="11"/>
      <w:shd w:val="clear" w:color="auto" w:fill="FFFFFF"/>
      <w:lang w:val="bg-BG" w:eastAsia="bg-BG"/>
    </w:rPr>
  </w:style>
  <w:style w:type="character" w:customStyle="1" w:styleId="51">
    <w:name w:val="Основен текст (5)_"/>
    <w:basedOn w:val="a1"/>
    <w:link w:val="510"/>
    <w:uiPriority w:val="99"/>
    <w:locked/>
    <w:rsid w:val="007D23DB"/>
    <w:rPr>
      <w:rFonts w:cs="Courier New"/>
      <w:sz w:val="21"/>
      <w:szCs w:val="21"/>
      <w:shd w:val="clear" w:color="auto" w:fill="FFFFFF"/>
    </w:rPr>
  </w:style>
  <w:style w:type="character" w:customStyle="1" w:styleId="5TimesNewRoman11pt">
    <w:name w:val="Основен текст (5) + Times New Roman.11 pt"/>
    <w:basedOn w:val="51"/>
    <w:uiPriority w:val="99"/>
    <w:rsid w:val="007D23DB"/>
    <w:rPr>
      <w:rFonts w:ascii="Times New Roman" w:hAnsi="Times New Roman" w:cs="Times New Roman"/>
      <w:color w:val="000000"/>
      <w:spacing w:val="0"/>
      <w:w w:val="100"/>
      <w:position w:val="0"/>
      <w:sz w:val="22"/>
      <w:szCs w:val="22"/>
      <w:shd w:val="clear" w:color="auto" w:fill="FFFFFF"/>
      <w:lang w:val="bg-BG" w:eastAsia="bg-BG"/>
    </w:rPr>
  </w:style>
  <w:style w:type="character" w:customStyle="1" w:styleId="ad">
    <w:name w:val="Заглавие на таблица"/>
    <w:basedOn w:val="ac"/>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CordiaUPC65pt">
    <w:name w:val="Горен или долен колонтитул + CordiaUPC.6.5 pt.Курсив"/>
    <w:basedOn w:val="a8"/>
    <w:uiPriority w:val="99"/>
    <w:rsid w:val="007D23DB"/>
    <w:rPr>
      <w:rFonts w:ascii="CordiaUPC" w:hAnsi="CordiaUPC" w:cs="CordiaUPC"/>
      <w:i/>
      <w:iCs/>
      <w:color w:val="000000"/>
      <w:spacing w:val="0"/>
      <w:w w:val="100"/>
      <w:position w:val="0"/>
      <w:sz w:val="13"/>
      <w:szCs w:val="13"/>
      <w:shd w:val="clear" w:color="auto" w:fill="FFFFFF"/>
      <w:lang w:val="bg-BG" w:eastAsia="bg-BG"/>
    </w:rPr>
  </w:style>
  <w:style w:type="character" w:customStyle="1" w:styleId="CourierNew105pt-1pt">
    <w:name w:val="Основен текст + Courier New.10.5 pt.Разредка -1 pt"/>
    <w:basedOn w:val="a9"/>
    <w:uiPriority w:val="99"/>
    <w:rsid w:val="007D23DB"/>
    <w:rPr>
      <w:rFonts w:ascii="Courier New" w:hAnsi="Courier New" w:cs="Courier New"/>
      <w:color w:val="000000"/>
      <w:spacing w:val="-20"/>
      <w:w w:val="100"/>
      <w:position w:val="0"/>
      <w:sz w:val="21"/>
      <w:szCs w:val="21"/>
      <w:shd w:val="clear" w:color="auto" w:fill="FFFFFF"/>
      <w:lang w:val="bg-BG" w:eastAsia="bg-BG"/>
    </w:rPr>
  </w:style>
  <w:style w:type="character" w:customStyle="1" w:styleId="240">
    <w:name w:val="Основен текст (2)4"/>
    <w:basedOn w:val="a1"/>
    <w:uiPriority w:val="99"/>
    <w:rsid w:val="007D23DB"/>
    <w:rPr>
      <w:rFonts w:ascii="Times New Roman" w:hAnsi="Times New Roman" w:cs="Times New Roman"/>
      <w:b/>
      <w:bCs/>
      <w:sz w:val="22"/>
      <w:szCs w:val="22"/>
      <w:u w:val="none"/>
    </w:rPr>
  </w:style>
  <w:style w:type="character" w:customStyle="1" w:styleId="ae">
    <w:name w:val="Основен текст + Курсив"/>
    <w:basedOn w:val="a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82">
    <w:name w:val="Основен текст (8)_"/>
    <w:basedOn w:val="a1"/>
    <w:link w:val="83"/>
    <w:uiPriority w:val="99"/>
    <w:locked/>
    <w:rsid w:val="007D23DB"/>
    <w:rPr>
      <w:rFonts w:ascii="Lucida Sans Unicode" w:hAnsi="Lucida Sans Unicode" w:cs="Lucida Sans Unicode"/>
      <w:sz w:val="9"/>
      <w:szCs w:val="9"/>
      <w:shd w:val="clear" w:color="auto" w:fill="FFFFFF"/>
    </w:rPr>
  </w:style>
  <w:style w:type="character" w:customStyle="1" w:styleId="61">
    <w:name w:val="Основен текст (6)_"/>
    <w:basedOn w:val="a1"/>
    <w:link w:val="62"/>
    <w:uiPriority w:val="99"/>
    <w:locked/>
    <w:rsid w:val="007D23DB"/>
    <w:rPr>
      <w:rFonts w:ascii="Times New Roman" w:hAnsi="Times New Roman" w:cs="Times New Roman"/>
      <w:sz w:val="20"/>
      <w:szCs w:val="20"/>
      <w:shd w:val="clear" w:color="auto" w:fill="FFFFFF"/>
    </w:rPr>
  </w:style>
  <w:style w:type="character" w:customStyle="1" w:styleId="611pt">
    <w:name w:val="Основен текст (6) + 11 pt"/>
    <w:basedOn w:val="61"/>
    <w:uiPriority w:val="99"/>
    <w:rsid w:val="007D23DB"/>
    <w:rPr>
      <w:rFonts w:ascii="Times New Roman" w:hAnsi="Times New Roman" w:cs="Times New Roman"/>
      <w:color w:val="000000"/>
      <w:spacing w:val="0"/>
      <w:w w:val="100"/>
      <w:position w:val="0"/>
      <w:sz w:val="22"/>
      <w:szCs w:val="22"/>
      <w:shd w:val="clear" w:color="auto" w:fill="FFFFFF"/>
      <w:lang w:val="bg-BG" w:eastAsia="bg-BG"/>
    </w:rPr>
  </w:style>
  <w:style w:type="character" w:customStyle="1" w:styleId="275pt0pt">
    <w:name w:val="Основен текст (2) + 7.5 pt.Не е удебелен.Разредка 0 pt"/>
    <w:basedOn w:val="26"/>
    <w:uiPriority w:val="99"/>
    <w:rsid w:val="007D23DB"/>
    <w:rPr>
      <w:rFonts w:ascii="Times New Roman" w:hAnsi="Times New Roman" w:cs="Times New Roman"/>
      <w:b/>
      <w:bCs/>
      <w:color w:val="000000"/>
      <w:spacing w:val="10"/>
      <w:w w:val="100"/>
      <w:position w:val="0"/>
      <w:sz w:val="15"/>
      <w:szCs w:val="15"/>
      <w:shd w:val="clear" w:color="auto" w:fill="FFFFFF"/>
      <w:lang w:val="bg-BG" w:eastAsia="bg-BG"/>
    </w:rPr>
  </w:style>
  <w:style w:type="character" w:customStyle="1" w:styleId="275pt">
    <w:name w:val="Основен текст (2) + 7.5 pt.Не е удебелен"/>
    <w:basedOn w:val="26"/>
    <w:uiPriority w:val="99"/>
    <w:rsid w:val="007D23DB"/>
    <w:rPr>
      <w:rFonts w:ascii="Times New Roman" w:hAnsi="Times New Roman" w:cs="Times New Roman"/>
      <w:b/>
      <w:bCs/>
      <w:color w:val="000000"/>
      <w:spacing w:val="0"/>
      <w:w w:val="100"/>
      <w:position w:val="0"/>
      <w:sz w:val="15"/>
      <w:szCs w:val="15"/>
      <w:shd w:val="clear" w:color="auto" w:fill="FFFFFF"/>
      <w:lang w:val="bg-BG" w:eastAsia="bg-BG"/>
    </w:rPr>
  </w:style>
  <w:style w:type="character" w:customStyle="1" w:styleId="CourierNew105pt1">
    <w:name w:val="Основен текст + Courier New.10.5 pt1"/>
    <w:basedOn w:val="a9"/>
    <w:uiPriority w:val="99"/>
    <w:rsid w:val="007D23DB"/>
    <w:rPr>
      <w:rFonts w:ascii="Courier New" w:hAnsi="Courier New" w:cs="Courier New"/>
      <w:color w:val="000000"/>
      <w:spacing w:val="0"/>
      <w:w w:val="100"/>
      <w:position w:val="0"/>
      <w:sz w:val="21"/>
      <w:szCs w:val="21"/>
      <w:shd w:val="clear" w:color="auto" w:fill="FFFFFF"/>
      <w:lang w:val="bg-BG" w:eastAsia="bg-BG"/>
    </w:rPr>
  </w:style>
  <w:style w:type="character" w:customStyle="1" w:styleId="210pt">
    <w:name w:val="Основен текст (2) + 10 pt.Не е удебелен"/>
    <w:basedOn w:val="26"/>
    <w:uiPriority w:val="99"/>
    <w:rsid w:val="007D23DB"/>
    <w:rPr>
      <w:rFonts w:ascii="Times New Roman" w:hAnsi="Times New Roman" w:cs="Times New Roman"/>
      <w:b/>
      <w:bCs/>
      <w:color w:val="000000"/>
      <w:spacing w:val="0"/>
      <w:w w:val="100"/>
      <w:position w:val="0"/>
      <w:sz w:val="20"/>
      <w:szCs w:val="20"/>
      <w:shd w:val="clear" w:color="auto" w:fill="FFFFFF"/>
      <w:lang w:val="bg-BG" w:eastAsia="bg-BG"/>
    </w:rPr>
  </w:style>
  <w:style w:type="character" w:customStyle="1" w:styleId="53pt">
    <w:name w:val="Основен текст (5) + Разредка 3 pt"/>
    <w:basedOn w:val="51"/>
    <w:uiPriority w:val="99"/>
    <w:rsid w:val="007D23DB"/>
    <w:rPr>
      <w:rFonts w:ascii="Courier New" w:hAnsi="Courier New" w:cs="Courier New"/>
      <w:color w:val="000000"/>
      <w:spacing w:val="70"/>
      <w:w w:val="100"/>
      <w:position w:val="0"/>
      <w:sz w:val="21"/>
      <w:szCs w:val="21"/>
      <w:shd w:val="clear" w:color="auto" w:fill="FFFFFF"/>
      <w:lang w:val="bg-BG" w:eastAsia="bg-BG"/>
    </w:rPr>
  </w:style>
  <w:style w:type="character" w:customStyle="1" w:styleId="5TimesNewRoman10pt4pt">
    <w:name w:val="Основен текст (5) + Times New Roman.10 pt.Разредка 4 pt"/>
    <w:basedOn w:val="51"/>
    <w:uiPriority w:val="99"/>
    <w:rsid w:val="007D23DB"/>
    <w:rPr>
      <w:rFonts w:ascii="Times New Roman" w:hAnsi="Times New Roman" w:cs="Times New Roman"/>
      <w:color w:val="000000"/>
      <w:spacing w:val="90"/>
      <w:w w:val="100"/>
      <w:position w:val="0"/>
      <w:sz w:val="20"/>
      <w:szCs w:val="20"/>
      <w:shd w:val="clear" w:color="auto" w:fill="FFFFFF"/>
      <w:lang w:val="bg-BG" w:eastAsia="bg-BG"/>
    </w:rPr>
  </w:style>
  <w:style w:type="character" w:customStyle="1" w:styleId="71">
    <w:name w:val="Основен текст (7)_"/>
    <w:basedOn w:val="a1"/>
    <w:link w:val="710"/>
    <w:uiPriority w:val="99"/>
    <w:locked/>
    <w:rsid w:val="007D23DB"/>
    <w:rPr>
      <w:rFonts w:ascii="Times New Roman" w:hAnsi="Times New Roman" w:cs="Times New Roman"/>
      <w:sz w:val="10"/>
      <w:szCs w:val="10"/>
      <w:shd w:val="clear" w:color="auto" w:fill="FFFFFF"/>
    </w:rPr>
  </w:style>
  <w:style w:type="character" w:customStyle="1" w:styleId="34">
    <w:name w:val="Заглавие на таблица (3)_"/>
    <w:basedOn w:val="a1"/>
    <w:link w:val="35"/>
    <w:uiPriority w:val="99"/>
    <w:locked/>
    <w:rsid w:val="007D23DB"/>
    <w:rPr>
      <w:rFonts w:cs="Courier New"/>
      <w:sz w:val="21"/>
      <w:szCs w:val="21"/>
      <w:shd w:val="clear" w:color="auto" w:fill="FFFFFF"/>
    </w:rPr>
  </w:style>
  <w:style w:type="character" w:customStyle="1" w:styleId="3pt">
    <w:name w:val="Основен текст + Курсив.Разредка 3 pt"/>
    <w:basedOn w:val="a9"/>
    <w:uiPriority w:val="99"/>
    <w:rsid w:val="007D23DB"/>
    <w:rPr>
      <w:rFonts w:ascii="Times New Roman" w:hAnsi="Times New Roman" w:cs="Times New Roman"/>
      <w:i/>
      <w:iCs/>
      <w:color w:val="000000"/>
      <w:spacing w:val="60"/>
      <w:w w:val="100"/>
      <w:position w:val="0"/>
      <w:shd w:val="clear" w:color="auto" w:fill="FFFFFF"/>
      <w:lang w:val="bg-BG" w:eastAsia="bg-BG"/>
    </w:rPr>
  </w:style>
  <w:style w:type="character" w:customStyle="1" w:styleId="55pt">
    <w:name w:val="Основен текст (5) + Разредка 5 pt"/>
    <w:basedOn w:val="51"/>
    <w:uiPriority w:val="99"/>
    <w:rsid w:val="007D23DB"/>
    <w:rPr>
      <w:rFonts w:ascii="Courier New" w:hAnsi="Courier New" w:cs="Courier New"/>
      <w:color w:val="000000"/>
      <w:spacing w:val="100"/>
      <w:w w:val="100"/>
      <w:position w:val="0"/>
      <w:sz w:val="21"/>
      <w:szCs w:val="21"/>
      <w:shd w:val="clear" w:color="auto" w:fill="FFFFFF"/>
      <w:lang w:val="bg-BG" w:eastAsia="bg-BG"/>
    </w:rPr>
  </w:style>
  <w:style w:type="character" w:customStyle="1" w:styleId="52">
    <w:name w:val="Основен текст (5)"/>
    <w:basedOn w:val="51"/>
    <w:uiPriority w:val="99"/>
    <w:rsid w:val="007D23DB"/>
    <w:rPr>
      <w:rFonts w:ascii="Courier New" w:hAnsi="Courier New" w:cs="Courier New"/>
      <w:color w:val="000000"/>
      <w:spacing w:val="0"/>
      <w:w w:val="100"/>
      <w:position w:val="0"/>
      <w:sz w:val="21"/>
      <w:szCs w:val="21"/>
      <w:shd w:val="clear" w:color="auto" w:fill="FFFFFF"/>
      <w:lang w:val="bg-BG" w:eastAsia="bg-BG"/>
    </w:rPr>
  </w:style>
  <w:style w:type="character" w:customStyle="1" w:styleId="0pt">
    <w:name w:val="Основен текст + Курсив.Разредка 0 pt"/>
    <w:basedOn w:val="a9"/>
    <w:uiPriority w:val="99"/>
    <w:rsid w:val="007D23DB"/>
    <w:rPr>
      <w:rFonts w:ascii="Times New Roman" w:hAnsi="Times New Roman" w:cs="Times New Roman"/>
      <w:i/>
      <w:iCs/>
      <w:color w:val="000000"/>
      <w:spacing w:val="-10"/>
      <w:w w:val="100"/>
      <w:position w:val="0"/>
      <w:shd w:val="clear" w:color="auto" w:fill="FFFFFF"/>
      <w:lang w:val="bg-BG" w:eastAsia="bg-BG"/>
    </w:rPr>
  </w:style>
  <w:style w:type="character" w:customStyle="1" w:styleId="5TimesNewRoman11pt0pt">
    <w:name w:val="Основен текст (5) + Times New Roman.11 pt.Курсив.Разредка 0 pt"/>
    <w:basedOn w:val="51"/>
    <w:uiPriority w:val="99"/>
    <w:rsid w:val="007D23DB"/>
    <w:rPr>
      <w:rFonts w:ascii="Times New Roman" w:hAnsi="Times New Roman" w:cs="Times New Roman"/>
      <w:i/>
      <w:iCs/>
      <w:color w:val="000000"/>
      <w:spacing w:val="-10"/>
      <w:w w:val="100"/>
      <w:position w:val="0"/>
      <w:sz w:val="22"/>
      <w:szCs w:val="22"/>
      <w:shd w:val="clear" w:color="auto" w:fill="FFFFFF"/>
      <w:lang w:val="bg-BG" w:eastAsia="bg-BG"/>
    </w:rPr>
  </w:style>
  <w:style w:type="character" w:customStyle="1" w:styleId="72">
    <w:name w:val="Основен текст (7)"/>
    <w:basedOn w:val="a1"/>
    <w:uiPriority w:val="99"/>
    <w:rsid w:val="007D23DB"/>
    <w:rPr>
      <w:rFonts w:ascii="Times New Roman" w:hAnsi="Times New Roman" w:cs="Times New Roman"/>
      <w:sz w:val="10"/>
      <w:szCs w:val="10"/>
      <w:u w:val="none"/>
    </w:rPr>
  </w:style>
  <w:style w:type="character" w:customStyle="1" w:styleId="91">
    <w:name w:val="Основен текст (9)_"/>
    <w:basedOn w:val="a1"/>
    <w:link w:val="910"/>
    <w:uiPriority w:val="99"/>
    <w:locked/>
    <w:rsid w:val="007D23DB"/>
    <w:rPr>
      <w:rFonts w:ascii="Times New Roman" w:hAnsi="Times New Roman" w:cs="Times New Roman"/>
      <w:i/>
      <w:iCs/>
      <w:shd w:val="clear" w:color="auto" w:fill="FFFFFF"/>
    </w:rPr>
  </w:style>
  <w:style w:type="character" w:customStyle="1" w:styleId="19">
    <w:name w:val="Основен текст + Удебелен1"/>
    <w:basedOn w:val="a9"/>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5TimesNewRoman10pt4pt1">
    <w:name w:val="Основен текст (5) + Times New Roman.10 pt.Разредка 4 pt1"/>
    <w:basedOn w:val="51"/>
    <w:uiPriority w:val="99"/>
    <w:rsid w:val="007D23DB"/>
    <w:rPr>
      <w:rFonts w:ascii="Times New Roman" w:hAnsi="Times New Roman" w:cs="Times New Roman"/>
      <w:color w:val="000000"/>
      <w:spacing w:val="90"/>
      <w:w w:val="100"/>
      <w:position w:val="0"/>
      <w:sz w:val="20"/>
      <w:szCs w:val="20"/>
      <w:shd w:val="clear" w:color="auto" w:fill="FFFFFF"/>
      <w:lang w:val="bg-BG" w:eastAsia="bg-BG"/>
    </w:rPr>
  </w:style>
  <w:style w:type="character" w:customStyle="1" w:styleId="13pt">
    <w:name w:val="Основен текст + 13 pt"/>
    <w:basedOn w:val="a9"/>
    <w:uiPriority w:val="99"/>
    <w:rsid w:val="007D23DB"/>
    <w:rPr>
      <w:rFonts w:ascii="Times New Roman" w:hAnsi="Times New Roman" w:cs="Times New Roman"/>
      <w:color w:val="000000"/>
      <w:spacing w:val="0"/>
      <w:w w:val="100"/>
      <w:position w:val="0"/>
      <w:sz w:val="26"/>
      <w:szCs w:val="26"/>
      <w:shd w:val="clear" w:color="auto" w:fill="FFFFFF"/>
      <w:lang w:val="bg-BG" w:eastAsia="bg-BG"/>
    </w:rPr>
  </w:style>
  <w:style w:type="character" w:customStyle="1" w:styleId="105pt0pt">
    <w:name w:val="Основен текст + 10.5 pt.Курсив.Разредка 0 pt"/>
    <w:basedOn w:val="a9"/>
    <w:uiPriority w:val="99"/>
    <w:rsid w:val="007D23DB"/>
    <w:rPr>
      <w:rFonts w:ascii="Times New Roman" w:hAnsi="Times New Roman" w:cs="Times New Roman"/>
      <w:i/>
      <w:iCs/>
      <w:color w:val="000000"/>
      <w:spacing w:val="10"/>
      <w:w w:val="100"/>
      <w:position w:val="0"/>
      <w:sz w:val="21"/>
      <w:szCs w:val="21"/>
      <w:shd w:val="clear" w:color="auto" w:fill="FFFFFF"/>
      <w:lang w:val="bg-BG" w:eastAsia="bg-BG"/>
    </w:rPr>
  </w:style>
  <w:style w:type="character" w:customStyle="1" w:styleId="1pt0">
    <w:name w:val="Основен текст + Разредка 1 pt"/>
    <w:basedOn w:val="a9"/>
    <w:uiPriority w:val="99"/>
    <w:rsid w:val="007D23DB"/>
    <w:rPr>
      <w:rFonts w:ascii="Times New Roman" w:hAnsi="Times New Roman" w:cs="Times New Roman"/>
      <w:color w:val="000000"/>
      <w:spacing w:val="30"/>
      <w:w w:val="100"/>
      <w:position w:val="0"/>
      <w:shd w:val="clear" w:color="auto" w:fill="FFFFFF"/>
      <w:lang w:val="en-US" w:eastAsia="en-US"/>
    </w:rPr>
  </w:style>
  <w:style w:type="character" w:customStyle="1" w:styleId="36">
    <w:name w:val="Основен текст3"/>
    <w:basedOn w:val="a1"/>
    <w:uiPriority w:val="99"/>
    <w:rsid w:val="007D23DB"/>
    <w:rPr>
      <w:rFonts w:ascii="Times New Roman" w:hAnsi="Times New Roman" w:cs="Times New Roman"/>
      <w:sz w:val="22"/>
      <w:szCs w:val="22"/>
      <w:u w:val="none"/>
    </w:rPr>
  </w:style>
  <w:style w:type="character" w:customStyle="1" w:styleId="230">
    <w:name w:val="Основен текст (2)3"/>
    <w:basedOn w:val="26"/>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9pt">
    <w:name w:val="Горен или долен колонтитул + 9 pt"/>
    <w:basedOn w:val="a8"/>
    <w:uiPriority w:val="99"/>
    <w:rsid w:val="007D23DB"/>
    <w:rPr>
      <w:rFonts w:ascii="Times New Roman" w:hAnsi="Times New Roman" w:cs="Times New Roman"/>
      <w:color w:val="000000"/>
      <w:spacing w:val="0"/>
      <w:w w:val="100"/>
      <w:position w:val="0"/>
      <w:sz w:val="18"/>
      <w:szCs w:val="18"/>
      <w:shd w:val="clear" w:color="auto" w:fill="FFFFFF"/>
      <w:lang w:val="bg-BG" w:eastAsia="bg-BG"/>
    </w:rPr>
  </w:style>
  <w:style w:type="character" w:customStyle="1" w:styleId="CordiaUPC16pt">
    <w:name w:val="Основен текст + CordiaUPC.16 pt.Удебелен"/>
    <w:basedOn w:val="a9"/>
    <w:uiPriority w:val="99"/>
    <w:rsid w:val="007D23DB"/>
    <w:rPr>
      <w:rFonts w:ascii="CordiaUPC" w:hAnsi="CordiaUPC" w:cs="CordiaUPC"/>
      <w:b/>
      <w:bCs/>
      <w:color w:val="000000"/>
      <w:spacing w:val="0"/>
      <w:w w:val="100"/>
      <w:position w:val="0"/>
      <w:sz w:val="32"/>
      <w:szCs w:val="32"/>
      <w:shd w:val="clear" w:color="auto" w:fill="FFFFFF"/>
      <w:lang w:val="bg-BG" w:eastAsia="bg-BG"/>
    </w:rPr>
  </w:style>
  <w:style w:type="character" w:customStyle="1" w:styleId="CordiaUPC22pt">
    <w:name w:val="Основен текст + CordiaUPC.22 pt.Удебелен"/>
    <w:basedOn w:val="a9"/>
    <w:uiPriority w:val="99"/>
    <w:rsid w:val="007D23DB"/>
    <w:rPr>
      <w:rFonts w:ascii="CordiaUPC" w:hAnsi="CordiaUPC" w:cs="CordiaUPC"/>
      <w:b/>
      <w:bCs/>
      <w:color w:val="000000"/>
      <w:spacing w:val="0"/>
      <w:w w:val="100"/>
      <w:position w:val="0"/>
      <w:sz w:val="44"/>
      <w:szCs w:val="44"/>
      <w:shd w:val="clear" w:color="auto" w:fill="FFFFFF"/>
      <w:lang w:val="bg-BG" w:eastAsia="bg-BG"/>
    </w:rPr>
  </w:style>
  <w:style w:type="character" w:customStyle="1" w:styleId="100">
    <w:name w:val="Основен текст (10)_"/>
    <w:basedOn w:val="a1"/>
    <w:link w:val="101"/>
    <w:uiPriority w:val="99"/>
    <w:locked/>
    <w:rsid w:val="007D23DB"/>
    <w:rPr>
      <w:rFonts w:ascii="Times New Roman" w:hAnsi="Times New Roman" w:cs="Times New Roman"/>
      <w:sz w:val="15"/>
      <w:szCs w:val="15"/>
      <w:shd w:val="clear" w:color="auto" w:fill="FFFFFF"/>
    </w:rPr>
  </w:style>
  <w:style w:type="character" w:customStyle="1" w:styleId="2f0">
    <w:name w:val="Основен текст + Курсив2"/>
    <w:basedOn w:val="a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220">
    <w:name w:val="Основен текст (2) + Не е удебелен2"/>
    <w:basedOn w:val="26"/>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92">
    <w:name w:val="Основен текст (9) + Не е курсив"/>
    <w:basedOn w:val="91"/>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Tahoma10pt">
    <w:name w:val="Основен текст + Tahoma.10 pt"/>
    <w:basedOn w:val="a9"/>
    <w:uiPriority w:val="99"/>
    <w:rsid w:val="007D23DB"/>
    <w:rPr>
      <w:rFonts w:ascii="Tahoma" w:hAnsi="Tahoma" w:cs="Tahoma"/>
      <w:color w:val="000000"/>
      <w:spacing w:val="0"/>
      <w:w w:val="100"/>
      <w:position w:val="0"/>
      <w:sz w:val="20"/>
      <w:szCs w:val="20"/>
      <w:shd w:val="clear" w:color="auto" w:fill="FFFFFF"/>
      <w:lang w:val="bg-BG" w:eastAsia="bg-BG"/>
    </w:rPr>
  </w:style>
  <w:style w:type="character" w:customStyle="1" w:styleId="105pt">
    <w:name w:val="Основен текст + 10.5 pt.Удебелен"/>
    <w:basedOn w:val="a9"/>
    <w:uiPriority w:val="99"/>
    <w:rsid w:val="007D23DB"/>
    <w:rPr>
      <w:rFonts w:ascii="Times New Roman" w:hAnsi="Times New Roman" w:cs="Times New Roman"/>
      <w:b/>
      <w:bCs/>
      <w:color w:val="000000"/>
      <w:spacing w:val="0"/>
      <w:w w:val="100"/>
      <w:position w:val="0"/>
      <w:sz w:val="21"/>
      <w:szCs w:val="21"/>
      <w:shd w:val="clear" w:color="auto" w:fill="FFFFFF"/>
      <w:lang w:val="bg-BG" w:eastAsia="bg-BG"/>
    </w:rPr>
  </w:style>
  <w:style w:type="character" w:customStyle="1" w:styleId="37">
    <w:name w:val="Заглавие #3_"/>
    <w:basedOn w:val="a1"/>
    <w:link w:val="311"/>
    <w:uiPriority w:val="99"/>
    <w:locked/>
    <w:rsid w:val="007D23DB"/>
    <w:rPr>
      <w:rFonts w:ascii="Times New Roman" w:hAnsi="Times New Roman" w:cs="Times New Roman"/>
      <w:b/>
      <w:bCs/>
      <w:shd w:val="clear" w:color="auto" w:fill="FFFFFF"/>
    </w:rPr>
  </w:style>
  <w:style w:type="character" w:customStyle="1" w:styleId="38">
    <w:name w:val="Заглавие #3"/>
    <w:basedOn w:val="37"/>
    <w:uiPriority w:val="99"/>
    <w:rsid w:val="007D23DB"/>
    <w:rPr>
      <w:rFonts w:ascii="Times New Roman" w:hAnsi="Times New Roman" w:cs="Times New Roman"/>
      <w:b/>
      <w:bCs/>
      <w:color w:val="000000"/>
      <w:spacing w:val="0"/>
      <w:w w:val="100"/>
      <w:position w:val="0"/>
      <w:u w:val="single"/>
      <w:shd w:val="clear" w:color="auto" w:fill="FFFFFF"/>
      <w:lang w:val="bg-BG" w:eastAsia="bg-BG"/>
    </w:rPr>
  </w:style>
  <w:style w:type="character" w:customStyle="1" w:styleId="44">
    <w:name w:val="Основен текст4"/>
    <w:basedOn w:val="a9"/>
    <w:uiPriority w:val="99"/>
    <w:rsid w:val="007D23DB"/>
    <w:rPr>
      <w:rFonts w:ascii="Times New Roman" w:hAnsi="Times New Roman" w:cs="Times New Roman"/>
      <w:color w:val="000000"/>
      <w:spacing w:val="0"/>
      <w:w w:val="100"/>
      <w:position w:val="0"/>
      <w:shd w:val="clear" w:color="auto" w:fill="FFFFFF"/>
      <w:lang w:val="bg-BG" w:eastAsia="bg-BG"/>
    </w:rPr>
  </w:style>
  <w:style w:type="character" w:customStyle="1" w:styleId="1a">
    <w:name w:val="Основен текст + Курсив1"/>
    <w:basedOn w:val="a9"/>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29pt0pt">
    <w:name w:val="Горен или долен колонтитул (2) + 9 pt.Разредка 0 pt"/>
    <w:basedOn w:val="a1"/>
    <w:rsid w:val="007D23DB"/>
    <w:rPr>
      <w:rFonts w:ascii="Times New Roman" w:hAnsi="Times New Roman" w:cs="Times New Roman"/>
      <w:sz w:val="18"/>
      <w:szCs w:val="18"/>
      <w:u w:val="none"/>
    </w:rPr>
  </w:style>
  <w:style w:type="character" w:customStyle="1" w:styleId="93">
    <w:name w:val="Заглавие #9_"/>
    <w:basedOn w:val="a1"/>
    <w:link w:val="94"/>
    <w:uiPriority w:val="99"/>
    <w:locked/>
    <w:rsid w:val="007D23DB"/>
    <w:rPr>
      <w:rFonts w:ascii="Times New Roman" w:hAnsi="Times New Roman" w:cs="Times New Roman"/>
      <w:b/>
      <w:bCs/>
      <w:shd w:val="clear" w:color="auto" w:fill="FFFFFF"/>
    </w:rPr>
  </w:style>
  <w:style w:type="character" w:customStyle="1" w:styleId="53">
    <w:name w:val="Основен текст5"/>
    <w:basedOn w:val="a9"/>
    <w:uiPriority w:val="99"/>
    <w:rsid w:val="007D23DB"/>
    <w:rPr>
      <w:rFonts w:ascii="Times New Roman" w:hAnsi="Times New Roman" w:cs="Times New Roman"/>
      <w:color w:val="000000"/>
      <w:spacing w:val="0"/>
      <w:w w:val="100"/>
      <w:position w:val="0"/>
      <w:shd w:val="clear" w:color="auto" w:fill="FFFFFF"/>
      <w:lang w:val="bg-BG" w:eastAsia="bg-BG"/>
    </w:rPr>
  </w:style>
  <w:style w:type="character" w:customStyle="1" w:styleId="221">
    <w:name w:val="Основен текст (2)2"/>
    <w:basedOn w:val="26"/>
    <w:uiPriority w:val="99"/>
    <w:rsid w:val="007D23DB"/>
    <w:rPr>
      <w:rFonts w:ascii="Times New Roman" w:hAnsi="Times New Roman" w:cs="Times New Roman"/>
      <w:b/>
      <w:bCs/>
      <w:color w:val="000000"/>
      <w:spacing w:val="0"/>
      <w:w w:val="100"/>
      <w:position w:val="0"/>
      <w:shd w:val="clear" w:color="auto" w:fill="FFFFFF"/>
      <w:lang w:val="bg-BG" w:eastAsia="bg-BG"/>
    </w:rPr>
  </w:style>
  <w:style w:type="character" w:customStyle="1" w:styleId="2115pt0pt">
    <w:name w:val="Горен или долен колонтитул (2) + 11.5 pt.Удебелен.Разредка 0 pt"/>
    <w:basedOn w:val="a1"/>
    <w:uiPriority w:val="99"/>
    <w:rsid w:val="007D23DB"/>
    <w:rPr>
      <w:rFonts w:ascii="Times New Roman" w:hAnsi="Times New Roman" w:cs="Times New Roman"/>
      <w:b/>
      <w:bCs/>
      <w:sz w:val="23"/>
      <w:szCs w:val="23"/>
      <w:u w:val="none"/>
    </w:rPr>
  </w:style>
  <w:style w:type="character" w:customStyle="1" w:styleId="23pt">
    <w:name w:val="Основен текст (2) + Разредка 3 pt"/>
    <w:basedOn w:val="26"/>
    <w:uiPriority w:val="99"/>
    <w:rsid w:val="007D23DB"/>
    <w:rPr>
      <w:rFonts w:ascii="Times New Roman" w:hAnsi="Times New Roman" w:cs="Times New Roman"/>
      <w:b/>
      <w:bCs/>
      <w:color w:val="000000"/>
      <w:spacing w:val="60"/>
      <w:w w:val="100"/>
      <w:position w:val="0"/>
      <w:shd w:val="clear" w:color="auto" w:fill="FFFFFF"/>
      <w:lang w:val="bg-BG" w:eastAsia="bg-BG"/>
    </w:rPr>
  </w:style>
  <w:style w:type="character" w:customStyle="1" w:styleId="95">
    <w:name w:val="Основен текст (9)"/>
    <w:basedOn w:val="91"/>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930">
    <w:name w:val="Основен текст (9) + Не е курсив3"/>
    <w:basedOn w:val="91"/>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63">
    <w:name w:val="Основен текст6"/>
    <w:basedOn w:val="a9"/>
    <w:uiPriority w:val="99"/>
    <w:rsid w:val="007D23DB"/>
    <w:rPr>
      <w:rFonts w:ascii="Times New Roman" w:hAnsi="Times New Roman" w:cs="Times New Roman"/>
      <w:color w:val="000000"/>
      <w:spacing w:val="0"/>
      <w:w w:val="100"/>
      <w:position w:val="0"/>
      <w:u w:val="single"/>
      <w:shd w:val="clear" w:color="auto" w:fill="FFFFFF"/>
      <w:lang w:val="bg-BG" w:eastAsia="bg-BG"/>
    </w:rPr>
  </w:style>
  <w:style w:type="character" w:customStyle="1" w:styleId="214">
    <w:name w:val="Основен текст (2) + Не е удебелен1"/>
    <w:basedOn w:val="26"/>
    <w:uiPriority w:val="99"/>
    <w:rsid w:val="007D23DB"/>
    <w:rPr>
      <w:rFonts w:ascii="Times New Roman" w:hAnsi="Times New Roman" w:cs="Times New Roman"/>
      <w:b/>
      <w:bCs/>
      <w:color w:val="000000"/>
      <w:spacing w:val="0"/>
      <w:w w:val="100"/>
      <w:position w:val="0"/>
      <w:shd w:val="clear" w:color="auto" w:fill="FFFFFF"/>
      <w:lang w:val="bg-BG" w:eastAsia="bg-BG"/>
    </w:rPr>
  </w:style>
  <w:style w:type="character" w:customStyle="1" w:styleId="BookmanOldStyle12pt">
    <w:name w:val="Основен текст + Bookman Old Style.12 pt"/>
    <w:basedOn w:val="a9"/>
    <w:uiPriority w:val="99"/>
    <w:rsid w:val="007D23DB"/>
    <w:rPr>
      <w:rFonts w:ascii="Bookman Old Style" w:hAnsi="Bookman Old Style" w:cs="Bookman Old Style"/>
      <w:color w:val="000000"/>
      <w:spacing w:val="0"/>
      <w:w w:val="100"/>
      <w:position w:val="0"/>
      <w:sz w:val="24"/>
      <w:szCs w:val="24"/>
      <w:shd w:val="clear" w:color="auto" w:fill="FFFFFF"/>
      <w:lang w:val="bg-BG" w:eastAsia="bg-BG"/>
    </w:rPr>
  </w:style>
  <w:style w:type="character" w:customStyle="1" w:styleId="Impact0pt">
    <w:name w:val="Основен текст + Impact.Разредка 0 pt"/>
    <w:basedOn w:val="a9"/>
    <w:uiPriority w:val="99"/>
    <w:rsid w:val="007D23DB"/>
    <w:rPr>
      <w:rFonts w:ascii="Impact" w:hAnsi="Impact" w:cs="Impact"/>
      <w:color w:val="000000"/>
      <w:spacing w:val="10"/>
      <w:w w:val="100"/>
      <w:position w:val="0"/>
      <w:shd w:val="clear" w:color="auto" w:fill="FFFFFF"/>
      <w:lang w:val="bg-BG" w:eastAsia="bg-BG"/>
    </w:rPr>
  </w:style>
  <w:style w:type="character" w:customStyle="1" w:styleId="84">
    <w:name w:val="Заглавие #8_"/>
    <w:basedOn w:val="a1"/>
    <w:link w:val="85"/>
    <w:uiPriority w:val="99"/>
    <w:locked/>
    <w:rsid w:val="007D23DB"/>
    <w:rPr>
      <w:rFonts w:ascii="Times New Roman" w:hAnsi="Times New Roman" w:cs="Times New Roman"/>
      <w:b/>
      <w:bCs/>
      <w:shd w:val="clear" w:color="auto" w:fill="FFFFFF"/>
    </w:rPr>
  </w:style>
  <w:style w:type="character" w:customStyle="1" w:styleId="83pt">
    <w:name w:val="Заглавие #8 + Разредка 3 pt"/>
    <w:basedOn w:val="84"/>
    <w:uiPriority w:val="99"/>
    <w:rsid w:val="007D23DB"/>
    <w:rPr>
      <w:rFonts w:ascii="Times New Roman" w:hAnsi="Times New Roman" w:cs="Times New Roman"/>
      <w:b/>
      <w:bCs/>
      <w:color w:val="000000"/>
      <w:spacing w:val="60"/>
      <w:w w:val="100"/>
      <w:position w:val="0"/>
      <w:shd w:val="clear" w:color="auto" w:fill="FFFFFF"/>
      <w:lang w:val="bg-BG" w:eastAsia="bg-BG"/>
    </w:rPr>
  </w:style>
  <w:style w:type="character" w:customStyle="1" w:styleId="11pt">
    <w:name w:val="Горен или долен колонтитул + 11 pt.Удебелен"/>
    <w:basedOn w:val="a8"/>
    <w:uiPriority w:val="99"/>
    <w:rsid w:val="007D23DB"/>
    <w:rPr>
      <w:rFonts w:ascii="Times New Roman" w:hAnsi="Times New Roman" w:cs="Times New Roman"/>
      <w:b/>
      <w:bCs/>
      <w:color w:val="000000"/>
      <w:spacing w:val="0"/>
      <w:w w:val="100"/>
      <w:position w:val="0"/>
      <w:sz w:val="22"/>
      <w:szCs w:val="22"/>
      <w:shd w:val="clear" w:color="auto" w:fill="FFFFFF"/>
      <w:lang w:val="bg-BG" w:eastAsia="bg-BG"/>
    </w:rPr>
  </w:style>
  <w:style w:type="character" w:customStyle="1" w:styleId="115pt">
    <w:name w:val="Горен или долен колонтитул + 11.5 pt.Удебелен"/>
    <w:basedOn w:val="a8"/>
    <w:uiPriority w:val="99"/>
    <w:rsid w:val="007D23DB"/>
    <w:rPr>
      <w:rFonts w:ascii="Times New Roman" w:hAnsi="Times New Roman" w:cs="Times New Roman"/>
      <w:b/>
      <w:bCs/>
      <w:color w:val="000000"/>
      <w:spacing w:val="0"/>
      <w:w w:val="100"/>
      <w:position w:val="0"/>
      <w:sz w:val="23"/>
      <w:szCs w:val="23"/>
      <w:shd w:val="clear" w:color="auto" w:fill="FFFFFF"/>
      <w:lang w:val="bg-BG" w:eastAsia="bg-BG"/>
    </w:rPr>
  </w:style>
  <w:style w:type="character" w:customStyle="1" w:styleId="820">
    <w:name w:val="Заглавие #8 (2)_"/>
    <w:basedOn w:val="a1"/>
    <w:link w:val="821"/>
    <w:uiPriority w:val="99"/>
    <w:locked/>
    <w:rsid w:val="007D23DB"/>
    <w:rPr>
      <w:rFonts w:ascii="Times New Roman" w:hAnsi="Times New Roman" w:cs="Times New Roman"/>
      <w:b/>
      <w:bCs/>
      <w:i/>
      <w:iCs/>
      <w:sz w:val="23"/>
      <w:szCs w:val="23"/>
      <w:shd w:val="clear" w:color="auto" w:fill="FFFFFF"/>
    </w:rPr>
  </w:style>
  <w:style w:type="character" w:customStyle="1" w:styleId="71pt">
    <w:name w:val="Основен текст (7) + Разредка 1 pt"/>
    <w:basedOn w:val="71"/>
    <w:uiPriority w:val="99"/>
    <w:rsid w:val="007D23DB"/>
    <w:rPr>
      <w:rFonts w:ascii="Times New Roman" w:hAnsi="Times New Roman" w:cs="Times New Roman"/>
      <w:color w:val="000000"/>
      <w:spacing w:val="20"/>
      <w:w w:val="100"/>
      <w:position w:val="0"/>
      <w:sz w:val="10"/>
      <w:szCs w:val="10"/>
      <w:shd w:val="clear" w:color="auto" w:fill="FFFFFF"/>
      <w:lang w:val="bg-BG" w:eastAsia="bg-BG"/>
    </w:rPr>
  </w:style>
  <w:style w:type="character" w:customStyle="1" w:styleId="64">
    <w:name w:val="Заглавие #6_"/>
    <w:basedOn w:val="a1"/>
    <w:link w:val="65"/>
    <w:uiPriority w:val="99"/>
    <w:locked/>
    <w:rsid w:val="007D23DB"/>
    <w:rPr>
      <w:rFonts w:ascii="Times New Roman" w:hAnsi="Times New Roman" w:cs="Times New Roman"/>
      <w:b/>
      <w:bCs/>
      <w:spacing w:val="80"/>
      <w:sz w:val="30"/>
      <w:szCs w:val="30"/>
      <w:shd w:val="clear" w:color="auto" w:fill="FFFFFF"/>
    </w:rPr>
  </w:style>
  <w:style w:type="character" w:customStyle="1" w:styleId="60pt">
    <w:name w:val="Заглавие #6 + Разредка 0 pt"/>
    <w:basedOn w:val="64"/>
    <w:uiPriority w:val="99"/>
    <w:rsid w:val="007D23DB"/>
    <w:rPr>
      <w:rFonts w:ascii="Times New Roman" w:hAnsi="Times New Roman" w:cs="Times New Roman"/>
      <w:b/>
      <w:bCs/>
      <w:color w:val="000000"/>
      <w:spacing w:val="0"/>
      <w:w w:val="100"/>
      <w:position w:val="0"/>
      <w:sz w:val="30"/>
      <w:szCs w:val="30"/>
      <w:shd w:val="clear" w:color="auto" w:fill="FFFFFF"/>
      <w:lang w:val="bg-BG" w:eastAsia="bg-BG"/>
    </w:rPr>
  </w:style>
  <w:style w:type="character" w:customStyle="1" w:styleId="85pt">
    <w:name w:val="Горен или долен колонтитул + 8.5 pt"/>
    <w:basedOn w:val="a8"/>
    <w:uiPriority w:val="99"/>
    <w:rsid w:val="007D23DB"/>
    <w:rPr>
      <w:rFonts w:ascii="Times New Roman" w:hAnsi="Times New Roman" w:cs="Times New Roman"/>
      <w:color w:val="000000"/>
      <w:spacing w:val="0"/>
      <w:w w:val="100"/>
      <w:position w:val="0"/>
      <w:sz w:val="17"/>
      <w:szCs w:val="17"/>
      <w:shd w:val="clear" w:color="auto" w:fill="FFFFFF"/>
      <w:lang w:val="bg-BG" w:eastAsia="bg-BG"/>
    </w:rPr>
  </w:style>
  <w:style w:type="character" w:customStyle="1" w:styleId="13pt1">
    <w:name w:val="Основен текст + 13 pt1"/>
    <w:basedOn w:val="a9"/>
    <w:uiPriority w:val="99"/>
    <w:rsid w:val="007D23DB"/>
    <w:rPr>
      <w:rFonts w:ascii="Times New Roman" w:hAnsi="Times New Roman" w:cs="Times New Roman"/>
      <w:color w:val="000000"/>
      <w:spacing w:val="0"/>
      <w:w w:val="100"/>
      <w:position w:val="0"/>
      <w:sz w:val="26"/>
      <w:szCs w:val="26"/>
      <w:shd w:val="clear" w:color="auto" w:fill="FFFFFF"/>
      <w:lang w:val="bg-BG" w:eastAsia="bg-BG"/>
    </w:rPr>
  </w:style>
  <w:style w:type="character" w:customStyle="1" w:styleId="73">
    <w:name w:val="Заглавие #7_"/>
    <w:basedOn w:val="a1"/>
    <w:link w:val="74"/>
    <w:uiPriority w:val="99"/>
    <w:locked/>
    <w:rsid w:val="007D23DB"/>
    <w:rPr>
      <w:rFonts w:ascii="Times New Roman" w:hAnsi="Times New Roman" w:cs="Times New Roman"/>
      <w:b/>
      <w:bCs/>
      <w:spacing w:val="70"/>
      <w:sz w:val="26"/>
      <w:szCs w:val="26"/>
      <w:shd w:val="clear" w:color="auto" w:fill="FFFFFF"/>
    </w:rPr>
  </w:style>
  <w:style w:type="character" w:customStyle="1" w:styleId="70pt">
    <w:name w:val="Заглавие #7 + Разредка 0 pt"/>
    <w:basedOn w:val="73"/>
    <w:uiPriority w:val="99"/>
    <w:rsid w:val="007D23DB"/>
    <w:rPr>
      <w:rFonts w:ascii="Times New Roman" w:hAnsi="Times New Roman" w:cs="Times New Roman"/>
      <w:b/>
      <w:bCs/>
      <w:color w:val="000000"/>
      <w:spacing w:val="0"/>
      <w:w w:val="100"/>
      <w:position w:val="0"/>
      <w:sz w:val="26"/>
      <w:szCs w:val="26"/>
      <w:shd w:val="clear" w:color="auto" w:fill="FFFFFF"/>
      <w:lang w:val="bg-BG" w:eastAsia="bg-BG"/>
    </w:rPr>
  </w:style>
  <w:style w:type="character" w:customStyle="1" w:styleId="70pt0">
    <w:name w:val="Заглавие #7 + Не е удебелен.Разредка 0 pt"/>
    <w:basedOn w:val="73"/>
    <w:uiPriority w:val="99"/>
    <w:rsid w:val="007D23DB"/>
    <w:rPr>
      <w:rFonts w:ascii="Times New Roman" w:hAnsi="Times New Roman" w:cs="Times New Roman"/>
      <w:b/>
      <w:bCs/>
      <w:color w:val="000000"/>
      <w:spacing w:val="0"/>
      <w:w w:val="100"/>
      <w:position w:val="0"/>
      <w:sz w:val="26"/>
      <w:szCs w:val="26"/>
      <w:shd w:val="clear" w:color="auto" w:fill="FFFFFF"/>
      <w:lang w:val="bg-BG" w:eastAsia="bg-BG"/>
    </w:rPr>
  </w:style>
  <w:style w:type="character" w:customStyle="1" w:styleId="115pt3pt">
    <w:name w:val="Горен или долен колонтитул + 11.5 pt.Удебелен.Разредка 3 pt"/>
    <w:basedOn w:val="a8"/>
    <w:uiPriority w:val="99"/>
    <w:rsid w:val="007D23DB"/>
    <w:rPr>
      <w:rFonts w:ascii="Times New Roman" w:hAnsi="Times New Roman" w:cs="Times New Roman"/>
      <w:b/>
      <w:bCs/>
      <w:color w:val="000000"/>
      <w:spacing w:val="70"/>
      <w:w w:val="100"/>
      <w:position w:val="0"/>
      <w:sz w:val="23"/>
      <w:szCs w:val="23"/>
      <w:shd w:val="clear" w:color="auto" w:fill="FFFFFF"/>
      <w:lang w:val="bg-BG" w:eastAsia="bg-BG"/>
    </w:rPr>
  </w:style>
  <w:style w:type="character" w:customStyle="1" w:styleId="320">
    <w:name w:val="Заглавие #3 (2)_"/>
    <w:basedOn w:val="a1"/>
    <w:link w:val="321"/>
    <w:uiPriority w:val="99"/>
    <w:locked/>
    <w:rsid w:val="007D23DB"/>
    <w:rPr>
      <w:rFonts w:ascii="Times New Roman" w:hAnsi="Times New Roman" w:cs="Times New Roman"/>
      <w:shd w:val="clear" w:color="auto" w:fill="FFFFFF"/>
    </w:rPr>
  </w:style>
  <w:style w:type="character" w:customStyle="1" w:styleId="af">
    <w:name w:val="Съдържание_"/>
    <w:basedOn w:val="a1"/>
    <w:link w:val="1b"/>
    <w:uiPriority w:val="99"/>
    <w:locked/>
    <w:rsid w:val="007D23DB"/>
    <w:rPr>
      <w:rFonts w:ascii="Times New Roman" w:hAnsi="Times New Roman" w:cs="Times New Roman"/>
      <w:shd w:val="clear" w:color="auto" w:fill="FFFFFF"/>
    </w:rPr>
  </w:style>
  <w:style w:type="character" w:customStyle="1" w:styleId="102">
    <w:name w:val="Основен текст (10)"/>
    <w:basedOn w:val="a1"/>
    <w:uiPriority w:val="99"/>
    <w:rsid w:val="007D23DB"/>
    <w:rPr>
      <w:rFonts w:ascii="Times New Roman" w:hAnsi="Times New Roman" w:cs="Times New Roman"/>
      <w:sz w:val="15"/>
      <w:szCs w:val="15"/>
      <w:u w:val="none"/>
    </w:rPr>
  </w:style>
  <w:style w:type="character" w:customStyle="1" w:styleId="103">
    <w:name w:val="Основен текст (10)3"/>
    <w:basedOn w:val="100"/>
    <w:uiPriority w:val="99"/>
    <w:rsid w:val="007D23DB"/>
    <w:rPr>
      <w:rFonts w:ascii="Times New Roman" w:hAnsi="Times New Roman" w:cs="Times New Roman"/>
      <w:color w:val="000000"/>
      <w:spacing w:val="0"/>
      <w:w w:val="100"/>
      <w:position w:val="0"/>
      <w:sz w:val="15"/>
      <w:szCs w:val="15"/>
      <w:shd w:val="clear" w:color="auto" w:fill="FFFFFF"/>
      <w:lang w:val="bg-BG" w:eastAsia="bg-BG"/>
    </w:rPr>
  </w:style>
  <w:style w:type="character" w:customStyle="1" w:styleId="213pt3pt">
    <w:name w:val="Основен текст (2) + 13 pt.Разредка 3 pt"/>
    <w:basedOn w:val="26"/>
    <w:uiPriority w:val="99"/>
    <w:rsid w:val="007D23DB"/>
    <w:rPr>
      <w:rFonts w:ascii="Times New Roman" w:hAnsi="Times New Roman" w:cs="Times New Roman"/>
      <w:b/>
      <w:bCs/>
      <w:color w:val="000000"/>
      <w:spacing w:val="70"/>
      <w:w w:val="100"/>
      <w:position w:val="0"/>
      <w:sz w:val="26"/>
      <w:szCs w:val="26"/>
      <w:shd w:val="clear" w:color="auto" w:fill="FFFFFF"/>
      <w:lang w:val="bg-BG" w:eastAsia="bg-BG"/>
    </w:rPr>
  </w:style>
  <w:style w:type="character" w:customStyle="1" w:styleId="2f1">
    <w:name w:val="Основен текст (2) + Не е удебелен.Курсив"/>
    <w:basedOn w:val="26"/>
    <w:uiPriority w:val="99"/>
    <w:rsid w:val="007D23DB"/>
    <w:rPr>
      <w:rFonts w:ascii="Times New Roman" w:hAnsi="Times New Roman" w:cs="Times New Roman"/>
      <w:b/>
      <w:bCs/>
      <w:i/>
      <w:iCs/>
      <w:color w:val="000000"/>
      <w:spacing w:val="0"/>
      <w:w w:val="100"/>
      <w:position w:val="0"/>
      <w:shd w:val="clear" w:color="auto" w:fill="FFFFFF"/>
      <w:lang w:val="bg-BG" w:eastAsia="bg-BG"/>
    </w:rPr>
  </w:style>
  <w:style w:type="character" w:customStyle="1" w:styleId="231">
    <w:name w:val="Заглавие на таблица (2)3"/>
    <w:basedOn w:val="2d"/>
    <w:uiPriority w:val="99"/>
    <w:rsid w:val="007D23DB"/>
    <w:rPr>
      <w:rFonts w:ascii="Times New Roman" w:hAnsi="Times New Roman" w:cs="Times New Roman"/>
      <w:color w:val="000000"/>
      <w:spacing w:val="0"/>
      <w:w w:val="100"/>
      <w:position w:val="0"/>
      <w:shd w:val="clear" w:color="auto" w:fill="FFFFFF"/>
      <w:lang w:val="bg-BG" w:eastAsia="bg-BG"/>
    </w:rPr>
  </w:style>
  <w:style w:type="character" w:customStyle="1" w:styleId="120">
    <w:name w:val="Основен текст (12)_"/>
    <w:basedOn w:val="a1"/>
    <w:link w:val="121"/>
    <w:uiPriority w:val="99"/>
    <w:locked/>
    <w:rsid w:val="007D23DB"/>
    <w:rPr>
      <w:rFonts w:ascii="Consolas" w:hAnsi="Consolas" w:cs="Consolas"/>
      <w:spacing w:val="-20"/>
      <w:sz w:val="20"/>
      <w:szCs w:val="20"/>
      <w:shd w:val="clear" w:color="auto" w:fill="FFFFFF"/>
    </w:rPr>
  </w:style>
  <w:style w:type="character" w:customStyle="1" w:styleId="130">
    <w:name w:val="Основен текст (13)_"/>
    <w:basedOn w:val="a1"/>
    <w:link w:val="131"/>
    <w:uiPriority w:val="99"/>
    <w:locked/>
    <w:rsid w:val="007D23DB"/>
    <w:rPr>
      <w:rFonts w:ascii="Times New Roman" w:hAnsi="Times New Roman" w:cs="Times New Roman"/>
      <w:i/>
      <w:iCs/>
      <w:sz w:val="21"/>
      <w:szCs w:val="21"/>
      <w:shd w:val="clear" w:color="auto" w:fill="FFFFFF"/>
    </w:rPr>
  </w:style>
  <w:style w:type="character" w:customStyle="1" w:styleId="132">
    <w:name w:val="Основен текст (13)"/>
    <w:basedOn w:val="130"/>
    <w:uiPriority w:val="99"/>
    <w:rsid w:val="007D23DB"/>
    <w:rPr>
      <w:rFonts w:ascii="Times New Roman" w:hAnsi="Times New Roman" w:cs="Times New Roman"/>
      <w:i/>
      <w:iCs/>
      <w:color w:val="000000"/>
      <w:spacing w:val="0"/>
      <w:w w:val="100"/>
      <w:position w:val="0"/>
      <w:sz w:val="21"/>
      <w:szCs w:val="21"/>
      <w:u w:val="single"/>
      <w:shd w:val="clear" w:color="auto" w:fill="FFFFFF"/>
      <w:lang w:val="bg-BG" w:eastAsia="bg-BG"/>
    </w:rPr>
  </w:style>
  <w:style w:type="character" w:customStyle="1" w:styleId="1311pt">
    <w:name w:val="Основен текст (13) + 11 pt.Удебелен.Не е курсив"/>
    <w:basedOn w:val="130"/>
    <w:uiPriority w:val="99"/>
    <w:rsid w:val="007D23DB"/>
    <w:rPr>
      <w:rFonts w:ascii="Times New Roman" w:hAnsi="Times New Roman" w:cs="Times New Roman"/>
      <w:b/>
      <w:bCs/>
      <w:i/>
      <w:iCs/>
      <w:color w:val="000000"/>
      <w:spacing w:val="0"/>
      <w:w w:val="100"/>
      <w:position w:val="0"/>
      <w:sz w:val="22"/>
      <w:szCs w:val="22"/>
      <w:shd w:val="clear" w:color="auto" w:fill="FFFFFF"/>
      <w:lang w:val="bg-BG" w:eastAsia="bg-BG"/>
    </w:rPr>
  </w:style>
  <w:style w:type="character" w:customStyle="1" w:styleId="2105pt">
    <w:name w:val="Основен текст (2) + 10.5 pt.Не е удебелен.Курсив"/>
    <w:basedOn w:val="26"/>
    <w:uiPriority w:val="99"/>
    <w:rsid w:val="007D23DB"/>
    <w:rPr>
      <w:rFonts w:ascii="Times New Roman" w:hAnsi="Times New Roman" w:cs="Times New Roman"/>
      <w:b/>
      <w:bCs/>
      <w:i/>
      <w:iCs/>
      <w:color w:val="000000"/>
      <w:spacing w:val="0"/>
      <w:w w:val="100"/>
      <w:position w:val="0"/>
      <w:sz w:val="21"/>
      <w:szCs w:val="21"/>
      <w:shd w:val="clear" w:color="auto" w:fill="FFFFFF"/>
      <w:lang w:val="bg-BG" w:eastAsia="bg-BG"/>
    </w:rPr>
  </w:style>
  <w:style w:type="character" w:customStyle="1" w:styleId="940">
    <w:name w:val="Основен текст (9)4"/>
    <w:basedOn w:val="a1"/>
    <w:uiPriority w:val="99"/>
    <w:rsid w:val="007D23DB"/>
    <w:rPr>
      <w:rFonts w:ascii="Times New Roman" w:hAnsi="Times New Roman" w:cs="Times New Roman"/>
      <w:i/>
      <w:iCs/>
      <w:sz w:val="22"/>
      <w:szCs w:val="22"/>
      <w:u w:val="none"/>
    </w:rPr>
  </w:style>
  <w:style w:type="character" w:customStyle="1" w:styleId="931">
    <w:name w:val="Основен текст (9)3"/>
    <w:basedOn w:val="91"/>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920">
    <w:name w:val="Основен текст (9) + Не е курсив2"/>
    <w:basedOn w:val="91"/>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911">
    <w:name w:val="Основен текст (9) + Не е курсив1"/>
    <w:basedOn w:val="91"/>
    <w:uiPriority w:val="99"/>
    <w:rsid w:val="007D23DB"/>
    <w:rPr>
      <w:rFonts w:ascii="Times New Roman" w:hAnsi="Times New Roman" w:cs="Times New Roman"/>
      <w:i/>
      <w:iCs/>
      <w:color w:val="000000"/>
      <w:spacing w:val="0"/>
      <w:w w:val="100"/>
      <w:position w:val="0"/>
      <w:u w:val="single"/>
      <w:shd w:val="clear" w:color="auto" w:fill="FFFFFF"/>
      <w:lang w:val="bg-BG" w:eastAsia="bg-BG"/>
    </w:rPr>
  </w:style>
  <w:style w:type="character" w:customStyle="1" w:styleId="921">
    <w:name w:val="Основен текст (9)2"/>
    <w:basedOn w:val="91"/>
    <w:uiPriority w:val="99"/>
    <w:rsid w:val="007D23DB"/>
    <w:rPr>
      <w:rFonts w:ascii="Times New Roman" w:hAnsi="Times New Roman" w:cs="Times New Roman"/>
      <w:i/>
      <w:iCs/>
      <w:color w:val="000000"/>
      <w:spacing w:val="0"/>
      <w:w w:val="100"/>
      <w:position w:val="0"/>
      <w:u w:val="single"/>
      <w:shd w:val="clear" w:color="auto" w:fill="FFFFFF"/>
      <w:lang w:val="bg-BG" w:eastAsia="bg-BG"/>
    </w:rPr>
  </w:style>
  <w:style w:type="character" w:customStyle="1" w:styleId="45">
    <w:name w:val="Заглавие #4_"/>
    <w:basedOn w:val="a1"/>
    <w:link w:val="46"/>
    <w:uiPriority w:val="99"/>
    <w:locked/>
    <w:rsid w:val="007D23DB"/>
    <w:rPr>
      <w:rFonts w:ascii="Consolas" w:hAnsi="Consolas" w:cs="Consolas"/>
      <w:spacing w:val="-20"/>
      <w:sz w:val="20"/>
      <w:szCs w:val="20"/>
      <w:shd w:val="clear" w:color="auto" w:fill="FFFFFF"/>
    </w:rPr>
  </w:style>
  <w:style w:type="character" w:customStyle="1" w:styleId="1020">
    <w:name w:val="Основен текст (10)2"/>
    <w:basedOn w:val="100"/>
    <w:uiPriority w:val="99"/>
    <w:rsid w:val="007D23DB"/>
    <w:rPr>
      <w:rFonts w:ascii="Times New Roman" w:hAnsi="Times New Roman" w:cs="Times New Roman"/>
      <w:color w:val="000000"/>
      <w:spacing w:val="0"/>
      <w:w w:val="100"/>
      <w:position w:val="0"/>
      <w:sz w:val="15"/>
      <w:szCs w:val="15"/>
      <w:shd w:val="clear" w:color="auto" w:fill="FFFFFF"/>
      <w:lang w:val="bg-BG" w:eastAsia="bg-BG"/>
    </w:rPr>
  </w:style>
  <w:style w:type="character" w:customStyle="1" w:styleId="15pt4pt">
    <w:name w:val="Горен или долен колонтитул + 15 pt.Удебелен.Разредка 4 pt"/>
    <w:basedOn w:val="a8"/>
    <w:uiPriority w:val="99"/>
    <w:rsid w:val="007D23DB"/>
    <w:rPr>
      <w:rFonts w:ascii="Times New Roman" w:hAnsi="Times New Roman" w:cs="Times New Roman"/>
      <w:b/>
      <w:bCs/>
      <w:color w:val="000000"/>
      <w:spacing w:val="80"/>
      <w:w w:val="100"/>
      <w:position w:val="0"/>
      <w:sz w:val="30"/>
      <w:szCs w:val="30"/>
      <w:shd w:val="clear" w:color="auto" w:fill="FFFFFF"/>
      <w:lang w:val="bg-BG" w:eastAsia="bg-BG"/>
    </w:rPr>
  </w:style>
  <w:style w:type="character" w:customStyle="1" w:styleId="222">
    <w:name w:val="Заглавие на таблица (2)2"/>
    <w:basedOn w:val="2d"/>
    <w:uiPriority w:val="99"/>
    <w:rsid w:val="007D23DB"/>
    <w:rPr>
      <w:rFonts w:ascii="Times New Roman" w:hAnsi="Times New Roman" w:cs="Times New Roman"/>
      <w:color w:val="000000"/>
      <w:spacing w:val="0"/>
      <w:w w:val="100"/>
      <w:position w:val="0"/>
      <w:u w:val="single"/>
      <w:shd w:val="clear" w:color="auto" w:fill="FFFFFF"/>
      <w:lang w:val="bg-BG" w:eastAsia="bg-BG"/>
    </w:rPr>
  </w:style>
  <w:style w:type="character" w:customStyle="1" w:styleId="115pt0">
    <w:name w:val="Основен текст + 11.5 pt.Удебелен.Курсив"/>
    <w:basedOn w:val="a9"/>
    <w:uiPriority w:val="99"/>
    <w:rsid w:val="007D23DB"/>
    <w:rPr>
      <w:rFonts w:ascii="Times New Roman" w:hAnsi="Times New Roman" w:cs="Times New Roman"/>
      <w:b/>
      <w:bCs/>
      <w:i/>
      <w:iCs/>
      <w:color w:val="000000"/>
      <w:spacing w:val="0"/>
      <w:w w:val="100"/>
      <w:position w:val="0"/>
      <w:sz w:val="23"/>
      <w:szCs w:val="23"/>
      <w:shd w:val="clear" w:color="auto" w:fill="FFFFFF"/>
      <w:lang w:val="bg-BG" w:eastAsia="bg-BG"/>
    </w:rPr>
  </w:style>
  <w:style w:type="character" w:customStyle="1" w:styleId="11pt6pt">
    <w:name w:val="Горен или долен колонтитул + 11 pt.Удебелен.Разредка 6 pt"/>
    <w:basedOn w:val="a8"/>
    <w:uiPriority w:val="99"/>
    <w:rsid w:val="007D23DB"/>
    <w:rPr>
      <w:rFonts w:ascii="Times New Roman" w:hAnsi="Times New Roman" w:cs="Times New Roman"/>
      <w:b/>
      <w:bCs/>
      <w:color w:val="000000"/>
      <w:spacing w:val="120"/>
      <w:w w:val="100"/>
      <w:position w:val="0"/>
      <w:sz w:val="22"/>
      <w:szCs w:val="22"/>
      <w:shd w:val="clear" w:color="auto" w:fill="FFFFFF"/>
      <w:lang w:val="bg-BG" w:eastAsia="bg-BG"/>
    </w:rPr>
  </w:style>
  <w:style w:type="character" w:customStyle="1" w:styleId="9pt1">
    <w:name w:val="Горен или долен колонтитул + 9 pt1"/>
    <w:basedOn w:val="a8"/>
    <w:uiPriority w:val="99"/>
    <w:rsid w:val="007D23DB"/>
    <w:rPr>
      <w:rFonts w:ascii="Times New Roman" w:hAnsi="Times New Roman" w:cs="Times New Roman"/>
      <w:color w:val="000000"/>
      <w:spacing w:val="0"/>
      <w:w w:val="100"/>
      <w:position w:val="0"/>
      <w:sz w:val="18"/>
      <w:szCs w:val="18"/>
      <w:shd w:val="clear" w:color="auto" w:fill="FFFFFF"/>
      <w:lang w:val="bg-BG" w:eastAsia="bg-BG"/>
    </w:rPr>
  </w:style>
  <w:style w:type="character" w:customStyle="1" w:styleId="75">
    <w:name w:val="Основен текст7"/>
    <w:basedOn w:val="a9"/>
    <w:uiPriority w:val="99"/>
    <w:rsid w:val="007D23DB"/>
    <w:rPr>
      <w:rFonts w:ascii="Times New Roman" w:hAnsi="Times New Roman" w:cs="Times New Roman"/>
      <w:color w:val="000000"/>
      <w:spacing w:val="0"/>
      <w:w w:val="100"/>
      <w:position w:val="0"/>
      <w:shd w:val="clear" w:color="auto" w:fill="FFFFFF"/>
    </w:rPr>
  </w:style>
  <w:style w:type="character" w:customStyle="1" w:styleId="af0">
    <w:name w:val="Съдържание + Курсив"/>
    <w:basedOn w:val="af"/>
    <w:uiPriority w:val="99"/>
    <w:rsid w:val="007D23DB"/>
    <w:rPr>
      <w:rFonts w:ascii="Times New Roman" w:hAnsi="Times New Roman" w:cs="Times New Roman"/>
      <w:i/>
      <w:iCs/>
      <w:color w:val="000000"/>
      <w:spacing w:val="0"/>
      <w:w w:val="100"/>
      <w:position w:val="0"/>
      <w:shd w:val="clear" w:color="auto" w:fill="FFFFFF"/>
      <w:lang w:val="bg-BG" w:eastAsia="bg-BG"/>
    </w:rPr>
  </w:style>
  <w:style w:type="character" w:customStyle="1" w:styleId="af1">
    <w:name w:val="Съдържание"/>
    <w:basedOn w:val="af"/>
    <w:uiPriority w:val="99"/>
    <w:rsid w:val="007D23DB"/>
    <w:rPr>
      <w:rFonts w:ascii="Times New Roman" w:hAnsi="Times New Roman" w:cs="Times New Roman"/>
      <w:color w:val="000000"/>
      <w:spacing w:val="0"/>
      <w:w w:val="100"/>
      <w:position w:val="0"/>
      <w:shd w:val="clear" w:color="auto" w:fill="FFFFFF"/>
    </w:rPr>
  </w:style>
  <w:style w:type="character" w:customStyle="1" w:styleId="140">
    <w:name w:val="Основен текст (14)_"/>
    <w:basedOn w:val="a1"/>
    <w:link w:val="141"/>
    <w:uiPriority w:val="99"/>
    <w:locked/>
    <w:rsid w:val="007D23DB"/>
    <w:rPr>
      <w:rFonts w:ascii="Times New Roman" w:hAnsi="Times New Roman" w:cs="Times New Roman"/>
      <w:sz w:val="21"/>
      <w:szCs w:val="21"/>
      <w:shd w:val="clear" w:color="auto" w:fill="FFFFFF"/>
    </w:rPr>
  </w:style>
  <w:style w:type="character" w:customStyle="1" w:styleId="150">
    <w:name w:val="Основен текст (15)_"/>
    <w:basedOn w:val="a1"/>
    <w:link w:val="151"/>
    <w:uiPriority w:val="99"/>
    <w:locked/>
    <w:rsid w:val="007D23DB"/>
    <w:rPr>
      <w:rFonts w:ascii="Times New Roman" w:hAnsi="Times New Roman" w:cs="Times New Roman"/>
      <w:b/>
      <w:bCs/>
      <w:spacing w:val="10"/>
      <w:sz w:val="15"/>
      <w:szCs w:val="15"/>
      <w:shd w:val="clear" w:color="auto" w:fill="FFFFFF"/>
    </w:rPr>
  </w:style>
  <w:style w:type="character" w:customStyle="1" w:styleId="152pt">
    <w:name w:val="Основен текст (15) + Разредка 2 pt"/>
    <w:basedOn w:val="150"/>
    <w:uiPriority w:val="99"/>
    <w:rsid w:val="007D23DB"/>
    <w:rPr>
      <w:rFonts w:ascii="Times New Roman" w:hAnsi="Times New Roman" w:cs="Times New Roman"/>
      <w:b/>
      <w:bCs/>
      <w:color w:val="000000"/>
      <w:spacing w:val="40"/>
      <w:w w:val="100"/>
      <w:position w:val="0"/>
      <w:sz w:val="15"/>
      <w:szCs w:val="15"/>
      <w:shd w:val="clear" w:color="auto" w:fill="FFFFFF"/>
      <w:lang w:val="bg-BG" w:eastAsia="bg-BG"/>
    </w:rPr>
  </w:style>
  <w:style w:type="character" w:customStyle="1" w:styleId="160">
    <w:name w:val="Основен текст (16)_"/>
    <w:basedOn w:val="a1"/>
    <w:link w:val="161"/>
    <w:uiPriority w:val="99"/>
    <w:locked/>
    <w:rsid w:val="007D23DB"/>
    <w:rPr>
      <w:rFonts w:ascii="Consolas" w:hAnsi="Consolas" w:cs="Consolas"/>
      <w:sz w:val="21"/>
      <w:szCs w:val="21"/>
      <w:shd w:val="clear" w:color="auto" w:fill="FFFFFF"/>
    </w:rPr>
  </w:style>
  <w:style w:type="character" w:customStyle="1" w:styleId="1585pt19pt">
    <w:name w:val="Основен текст (15) + 8.5 pt.Не е удебелен.Курсив.Разредка 19 pt"/>
    <w:basedOn w:val="150"/>
    <w:uiPriority w:val="99"/>
    <w:rsid w:val="007D23DB"/>
    <w:rPr>
      <w:rFonts w:ascii="Times New Roman" w:hAnsi="Times New Roman" w:cs="Times New Roman"/>
      <w:b/>
      <w:bCs/>
      <w:i/>
      <w:iCs/>
      <w:color w:val="000000"/>
      <w:spacing w:val="380"/>
      <w:w w:val="100"/>
      <w:position w:val="0"/>
      <w:sz w:val="17"/>
      <w:szCs w:val="17"/>
      <w:shd w:val="clear" w:color="auto" w:fill="FFFFFF"/>
      <w:lang w:val="en-US" w:eastAsia="en-US"/>
    </w:rPr>
  </w:style>
  <w:style w:type="character" w:customStyle="1" w:styleId="15Consolas8pt0pt">
    <w:name w:val="Основен текст (15) + Consolas.8 pt.Разредка 0 pt"/>
    <w:basedOn w:val="150"/>
    <w:uiPriority w:val="99"/>
    <w:rsid w:val="007D23DB"/>
    <w:rPr>
      <w:rFonts w:ascii="Consolas" w:hAnsi="Consolas" w:cs="Consolas"/>
      <w:b/>
      <w:bCs/>
      <w:color w:val="000000"/>
      <w:spacing w:val="0"/>
      <w:w w:val="100"/>
      <w:position w:val="0"/>
      <w:sz w:val="16"/>
      <w:szCs w:val="16"/>
      <w:shd w:val="clear" w:color="auto" w:fill="FFFFFF"/>
      <w:lang w:val="bg-BG" w:eastAsia="bg-BG"/>
    </w:rPr>
  </w:style>
  <w:style w:type="character" w:customStyle="1" w:styleId="1585pt0pt">
    <w:name w:val="Основен текст (15) + 8.5 pt.Не е удебелен.Курсив.Разредка 0 pt"/>
    <w:basedOn w:val="150"/>
    <w:uiPriority w:val="99"/>
    <w:rsid w:val="007D23DB"/>
    <w:rPr>
      <w:rFonts w:ascii="Times New Roman" w:hAnsi="Times New Roman" w:cs="Times New Roman"/>
      <w:b/>
      <w:bCs/>
      <w:i/>
      <w:iCs/>
      <w:color w:val="000000"/>
      <w:spacing w:val="0"/>
      <w:w w:val="100"/>
      <w:position w:val="0"/>
      <w:sz w:val="17"/>
      <w:szCs w:val="17"/>
      <w:shd w:val="clear" w:color="auto" w:fill="FFFFFF"/>
      <w:lang w:val="bg-BG" w:eastAsia="bg-BG"/>
    </w:rPr>
  </w:style>
  <w:style w:type="character" w:customStyle="1" w:styleId="170">
    <w:name w:val="Основен текст (17)_"/>
    <w:basedOn w:val="a1"/>
    <w:link w:val="171"/>
    <w:uiPriority w:val="99"/>
    <w:locked/>
    <w:rsid w:val="007D23DB"/>
    <w:rPr>
      <w:rFonts w:ascii="Times New Roman" w:hAnsi="Times New Roman" w:cs="Times New Roman"/>
      <w:spacing w:val="10"/>
      <w:sz w:val="16"/>
      <w:szCs w:val="16"/>
      <w:shd w:val="clear" w:color="auto" w:fill="FFFFFF"/>
    </w:rPr>
  </w:style>
  <w:style w:type="character" w:customStyle="1" w:styleId="172pt">
    <w:name w:val="Основен текст (17) + Разредка 2 pt"/>
    <w:basedOn w:val="170"/>
    <w:uiPriority w:val="99"/>
    <w:rsid w:val="007D23DB"/>
    <w:rPr>
      <w:rFonts w:ascii="Times New Roman" w:hAnsi="Times New Roman" w:cs="Times New Roman"/>
      <w:color w:val="000000"/>
      <w:spacing w:val="40"/>
      <w:w w:val="100"/>
      <w:position w:val="0"/>
      <w:sz w:val="16"/>
      <w:szCs w:val="16"/>
      <w:shd w:val="clear" w:color="auto" w:fill="FFFFFF"/>
      <w:lang w:val="bg-BG" w:eastAsia="bg-BG"/>
    </w:rPr>
  </w:style>
  <w:style w:type="character" w:customStyle="1" w:styleId="180">
    <w:name w:val="Основен текст (18)_"/>
    <w:basedOn w:val="a1"/>
    <w:link w:val="181"/>
    <w:uiPriority w:val="99"/>
    <w:locked/>
    <w:rsid w:val="007D23DB"/>
    <w:rPr>
      <w:rFonts w:ascii="Consolas" w:hAnsi="Consolas" w:cs="Consolas"/>
      <w:shd w:val="clear" w:color="auto" w:fill="FFFFFF"/>
    </w:rPr>
  </w:style>
  <w:style w:type="character" w:customStyle="1" w:styleId="190">
    <w:name w:val="Основен текст (19)_"/>
    <w:basedOn w:val="a1"/>
    <w:link w:val="191"/>
    <w:uiPriority w:val="99"/>
    <w:locked/>
    <w:rsid w:val="007D23DB"/>
    <w:rPr>
      <w:rFonts w:ascii="Times New Roman" w:hAnsi="Times New Roman" w:cs="Times New Roman"/>
      <w:sz w:val="12"/>
      <w:szCs w:val="12"/>
      <w:shd w:val="clear" w:color="auto" w:fill="FFFFFF"/>
    </w:rPr>
  </w:style>
  <w:style w:type="character" w:customStyle="1" w:styleId="199pt">
    <w:name w:val="Основен текст (19) + Разредка 9 pt"/>
    <w:basedOn w:val="190"/>
    <w:uiPriority w:val="99"/>
    <w:rsid w:val="007D23DB"/>
    <w:rPr>
      <w:rFonts w:ascii="Times New Roman" w:hAnsi="Times New Roman" w:cs="Times New Roman"/>
      <w:color w:val="000000"/>
      <w:spacing w:val="180"/>
      <w:w w:val="100"/>
      <w:position w:val="0"/>
      <w:sz w:val="12"/>
      <w:szCs w:val="12"/>
      <w:shd w:val="clear" w:color="auto" w:fill="FFFFFF"/>
      <w:lang w:val="bg-BG" w:eastAsia="bg-BG"/>
    </w:rPr>
  </w:style>
  <w:style w:type="character" w:customStyle="1" w:styleId="200">
    <w:name w:val="Основен текст (20)_"/>
    <w:basedOn w:val="a1"/>
    <w:link w:val="201"/>
    <w:uiPriority w:val="99"/>
    <w:locked/>
    <w:rsid w:val="007D23DB"/>
    <w:rPr>
      <w:rFonts w:ascii="Times New Roman" w:hAnsi="Times New Roman" w:cs="Times New Roman"/>
      <w:sz w:val="14"/>
      <w:szCs w:val="14"/>
      <w:shd w:val="clear" w:color="auto" w:fill="FFFFFF"/>
    </w:rPr>
  </w:style>
  <w:style w:type="character" w:customStyle="1" w:styleId="20Candara">
    <w:name w:val="Основен текст (20) + Candara"/>
    <w:basedOn w:val="200"/>
    <w:uiPriority w:val="99"/>
    <w:rsid w:val="007D23DB"/>
    <w:rPr>
      <w:rFonts w:ascii="Candara" w:hAnsi="Candara" w:cs="Candara"/>
      <w:color w:val="000000"/>
      <w:spacing w:val="0"/>
      <w:w w:val="100"/>
      <w:position w:val="0"/>
      <w:sz w:val="14"/>
      <w:szCs w:val="14"/>
      <w:shd w:val="clear" w:color="auto" w:fill="FFFFFF"/>
      <w:lang w:val="bg-BG" w:eastAsia="bg-BG"/>
    </w:rPr>
  </w:style>
  <w:style w:type="character" w:customStyle="1" w:styleId="20BookmanOldStyle4pt">
    <w:name w:val="Основен текст (20) + Bookman Old Style.4 pt.Курсив"/>
    <w:basedOn w:val="200"/>
    <w:uiPriority w:val="99"/>
    <w:rsid w:val="007D23DB"/>
    <w:rPr>
      <w:rFonts w:ascii="Bookman Old Style" w:hAnsi="Bookman Old Style" w:cs="Bookman Old Style"/>
      <w:i/>
      <w:iCs/>
      <w:color w:val="000000"/>
      <w:spacing w:val="0"/>
      <w:w w:val="100"/>
      <w:position w:val="0"/>
      <w:sz w:val="8"/>
      <w:szCs w:val="8"/>
      <w:shd w:val="clear" w:color="auto" w:fill="FFFFFF"/>
      <w:lang w:val="bg-BG" w:eastAsia="bg-BG"/>
    </w:rPr>
  </w:style>
  <w:style w:type="character" w:customStyle="1" w:styleId="215">
    <w:name w:val="Основен текст (21)_"/>
    <w:basedOn w:val="a1"/>
    <w:link w:val="216"/>
    <w:uiPriority w:val="99"/>
    <w:locked/>
    <w:rsid w:val="007D23DB"/>
    <w:rPr>
      <w:rFonts w:ascii="Times New Roman" w:hAnsi="Times New Roman" w:cs="Times New Roman"/>
      <w:spacing w:val="10"/>
      <w:sz w:val="11"/>
      <w:szCs w:val="11"/>
      <w:shd w:val="clear" w:color="auto" w:fill="FFFFFF"/>
    </w:rPr>
  </w:style>
  <w:style w:type="character" w:customStyle="1" w:styleId="2115pt">
    <w:name w:val="Основен текст (21) + Разредка 15 pt"/>
    <w:basedOn w:val="215"/>
    <w:uiPriority w:val="99"/>
    <w:rsid w:val="007D23DB"/>
    <w:rPr>
      <w:rFonts w:ascii="Times New Roman" w:hAnsi="Times New Roman" w:cs="Times New Roman"/>
      <w:color w:val="000000"/>
      <w:spacing w:val="310"/>
      <w:w w:val="100"/>
      <w:position w:val="0"/>
      <w:sz w:val="11"/>
      <w:szCs w:val="11"/>
      <w:shd w:val="clear" w:color="auto" w:fill="FFFFFF"/>
      <w:lang w:val="bg-BG" w:eastAsia="bg-BG"/>
    </w:rPr>
  </w:style>
  <w:style w:type="character" w:customStyle="1" w:styleId="215pt1pt">
    <w:name w:val="Основен текст (21) + 5 pt.Курсив.Разредка 1 pt"/>
    <w:basedOn w:val="215"/>
    <w:uiPriority w:val="99"/>
    <w:rsid w:val="007D23DB"/>
    <w:rPr>
      <w:rFonts w:ascii="Times New Roman" w:hAnsi="Times New Roman" w:cs="Times New Roman"/>
      <w:i/>
      <w:iCs/>
      <w:color w:val="000000"/>
      <w:spacing w:val="30"/>
      <w:w w:val="100"/>
      <w:position w:val="0"/>
      <w:sz w:val="10"/>
      <w:szCs w:val="10"/>
      <w:shd w:val="clear" w:color="auto" w:fill="FFFFFF"/>
      <w:lang w:val="bg-BG" w:eastAsia="bg-BG"/>
    </w:rPr>
  </w:style>
  <w:style w:type="character" w:customStyle="1" w:styleId="223">
    <w:name w:val="Основен текст (22)_"/>
    <w:basedOn w:val="a1"/>
    <w:link w:val="224"/>
    <w:uiPriority w:val="99"/>
    <w:locked/>
    <w:rsid w:val="007D23DB"/>
    <w:rPr>
      <w:rFonts w:ascii="Times New Roman" w:hAnsi="Times New Roman" w:cs="Times New Roman"/>
      <w:sz w:val="15"/>
      <w:szCs w:val="15"/>
      <w:shd w:val="clear" w:color="auto" w:fill="FFFFFF"/>
    </w:rPr>
  </w:style>
  <w:style w:type="character" w:customStyle="1" w:styleId="227pt">
    <w:name w:val="Основен текст (22) + 7 pt"/>
    <w:basedOn w:val="223"/>
    <w:uiPriority w:val="99"/>
    <w:rsid w:val="007D23DB"/>
    <w:rPr>
      <w:rFonts w:ascii="Times New Roman" w:hAnsi="Times New Roman" w:cs="Times New Roman"/>
      <w:color w:val="000000"/>
      <w:spacing w:val="0"/>
      <w:w w:val="100"/>
      <w:position w:val="0"/>
      <w:sz w:val="14"/>
      <w:szCs w:val="14"/>
      <w:shd w:val="clear" w:color="auto" w:fill="FFFFFF"/>
      <w:lang w:val="bg-BG" w:eastAsia="bg-BG"/>
    </w:rPr>
  </w:style>
  <w:style w:type="character" w:customStyle="1" w:styleId="227pt1pt">
    <w:name w:val="Основен текст (22) + 7 pt.Разредка 1 pt"/>
    <w:basedOn w:val="223"/>
    <w:uiPriority w:val="99"/>
    <w:rsid w:val="007D23DB"/>
    <w:rPr>
      <w:rFonts w:ascii="Times New Roman" w:hAnsi="Times New Roman" w:cs="Times New Roman"/>
      <w:color w:val="000000"/>
      <w:spacing w:val="30"/>
      <w:w w:val="100"/>
      <w:position w:val="0"/>
      <w:sz w:val="14"/>
      <w:szCs w:val="14"/>
      <w:shd w:val="clear" w:color="auto" w:fill="FFFFFF"/>
      <w:lang w:val="bg-BG" w:eastAsia="bg-BG"/>
    </w:rPr>
  </w:style>
  <w:style w:type="character" w:customStyle="1" w:styleId="3pt0">
    <w:name w:val="Основен текст + Разредка 3 pt"/>
    <w:basedOn w:val="a9"/>
    <w:uiPriority w:val="99"/>
    <w:rsid w:val="007D23DB"/>
    <w:rPr>
      <w:rFonts w:ascii="Times New Roman" w:hAnsi="Times New Roman" w:cs="Times New Roman"/>
      <w:color w:val="000000"/>
      <w:spacing w:val="60"/>
      <w:w w:val="100"/>
      <w:position w:val="0"/>
      <w:shd w:val="clear" w:color="auto" w:fill="FFFFFF"/>
      <w:lang w:val="bg-BG" w:eastAsia="bg-BG"/>
    </w:rPr>
  </w:style>
  <w:style w:type="character" w:customStyle="1" w:styleId="232">
    <w:name w:val="Основен текст (23)_"/>
    <w:basedOn w:val="a1"/>
    <w:link w:val="233"/>
    <w:uiPriority w:val="99"/>
    <w:locked/>
    <w:rsid w:val="007D23DB"/>
    <w:rPr>
      <w:rFonts w:ascii="Times New Roman" w:hAnsi="Times New Roman" w:cs="Times New Roman"/>
      <w:shd w:val="clear" w:color="auto" w:fill="FFFFFF"/>
    </w:rPr>
  </w:style>
  <w:style w:type="character" w:customStyle="1" w:styleId="23Impact10pt">
    <w:name w:val="Основен текст (23) + Impact.10 pt"/>
    <w:basedOn w:val="232"/>
    <w:uiPriority w:val="99"/>
    <w:rsid w:val="007D23DB"/>
    <w:rPr>
      <w:rFonts w:ascii="Impact" w:hAnsi="Impact" w:cs="Impact"/>
      <w:color w:val="000000"/>
      <w:spacing w:val="0"/>
      <w:w w:val="100"/>
      <w:position w:val="0"/>
      <w:sz w:val="20"/>
      <w:szCs w:val="20"/>
      <w:shd w:val="clear" w:color="auto" w:fill="FFFFFF"/>
      <w:lang w:val="bg-BG" w:eastAsia="bg-BG"/>
    </w:rPr>
  </w:style>
  <w:style w:type="character" w:customStyle="1" w:styleId="241">
    <w:name w:val="Основен текст (24)_"/>
    <w:basedOn w:val="a1"/>
    <w:link w:val="242"/>
    <w:uiPriority w:val="99"/>
    <w:locked/>
    <w:rsid w:val="007D23DB"/>
    <w:rPr>
      <w:rFonts w:ascii="Times New Roman" w:hAnsi="Times New Roman" w:cs="Times New Roman"/>
      <w:b/>
      <w:bCs/>
      <w:sz w:val="18"/>
      <w:szCs w:val="18"/>
      <w:shd w:val="clear" w:color="auto" w:fill="FFFFFF"/>
    </w:rPr>
  </w:style>
  <w:style w:type="character" w:customStyle="1" w:styleId="243">
    <w:name w:val="Основен текст (24) + Малки букви"/>
    <w:basedOn w:val="241"/>
    <w:uiPriority w:val="99"/>
    <w:rsid w:val="007D23DB"/>
    <w:rPr>
      <w:rFonts w:ascii="Times New Roman" w:hAnsi="Times New Roman" w:cs="Times New Roman"/>
      <w:b/>
      <w:bCs/>
      <w:smallCaps/>
      <w:color w:val="000000"/>
      <w:spacing w:val="0"/>
      <w:w w:val="100"/>
      <w:position w:val="0"/>
      <w:sz w:val="18"/>
      <w:szCs w:val="18"/>
      <w:shd w:val="clear" w:color="auto" w:fill="FFFFFF"/>
      <w:lang w:val="bg-BG" w:eastAsia="bg-BG"/>
    </w:rPr>
  </w:style>
  <w:style w:type="character" w:customStyle="1" w:styleId="250">
    <w:name w:val="Основен текст (25)_"/>
    <w:basedOn w:val="a1"/>
    <w:link w:val="251"/>
    <w:uiPriority w:val="99"/>
    <w:locked/>
    <w:rsid w:val="007D23DB"/>
    <w:rPr>
      <w:rFonts w:ascii="Consolas" w:hAnsi="Consolas" w:cs="Consolas"/>
      <w:sz w:val="20"/>
      <w:szCs w:val="20"/>
      <w:shd w:val="clear" w:color="auto" w:fill="FFFFFF"/>
    </w:rPr>
  </w:style>
  <w:style w:type="character" w:customStyle="1" w:styleId="260">
    <w:name w:val="Основен текст (26)_"/>
    <w:basedOn w:val="a1"/>
    <w:link w:val="261"/>
    <w:uiPriority w:val="99"/>
    <w:locked/>
    <w:rsid w:val="007D23DB"/>
    <w:rPr>
      <w:rFonts w:ascii="Times New Roman" w:hAnsi="Times New Roman" w:cs="Times New Roman"/>
      <w:sz w:val="18"/>
      <w:szCs w:val="18"/>
      <w:shd w:val="clear" w:color="auto" w:fill="FFFFFF"/>
    </w:rPr>
  </w:style>
  <w:style w:type="character" w:customStyle="1" w:styleId="2611pt">
    <w:name w:val="Основен текст (26) + 11 pt.Удебелен"/>
    <w:basedOn w:val="260"/>
    <w:uiPriority w:val="99"/>
    <w:rsid w:val="007D23DB"/>
    <w:rPr>
      <w:rFonts w:ascii="Times New Roman" w:hAnsi="Times New Roman" w:cs="Times New Roman"/>
      <w:b/>
      <w:bCs/>
      <w:color w:val="000000"/>
      <w:spacing w:val="0"/>
      <w:w w:val="100"/>
      <w:position w:val="0"/>
      <w:sz w:val="22"/>
      <w:szCs w:val="22"/>
      <w:shd w:val="clear" w:color="auto" w:fill="FFFFFF"/>
      <w:lang w:val="bg-BG" w:eastAsia="bg-BG"/>
    </w:rPr>
  </w:style>
  <w:style w:type="character" w:customStyle="1" w:styleId="54">
    <w:name w:val="Заглавие #5_"/>
    <w:basedOn w:val="a1"/>
    <w:link w:val="55"/>
    <w:uiPriority w:val="99"/>
    <w:locked/>
    <w:rsid w:val="007D23DB"/>
    <w:rPr>
      <w:rFonts w:ascii="Times New Roman" w:hAnsi="Times New Roman" w:cs="Times New Roman"/>
      <w:shd w:val="clear" w:color="auto" w:fill="FFFFFF"/>
    </w:rPr>
  </w:style>
  <w:style w:type="paragraph" w:customStyle="1" w:styleId="41">
    <w:name w:val="Долен колонтитул4"/>
    <w:basedOn w:val="a0"/>
    <w:link w:val="a5"/>
    <w:uiPriority w:val="99"/>
    <w:rsid w:val="007D23DB"/>
    <w:pPr>
      <w:widowControl w:val="0"/>
      <w:shd w:val="clear" w:color="auto" w:fill="FFFFFF"/>
      <w:spacing w:after="0" w:line="176" w:lineRule="exact"/>
    </w:pPr>
    <w:rPr>
      <w:rFonts w:ascii="Times New Roman" w:hAnsi="Times New Roman" w:cs="Times New Roman"/>
      <w:sz w:val="15"/>
      <w:szCs w:val="15"/>
    </w:rPr>
  </w:style>
  <w:style w:type="paragraph" w:customStyle="1" w:styleId="210">
    <w:name w:val="Долен колонтитул (2)1"/>
    <w:basedOn w:val="a0"/>
    <w:link w:val="23"/>
    <w:uiPriority w:val="99"/>
    <w:rsid w:val="007D23DB"/>
    <w:pPr>
      <w:widowControl w:val="0"/>
      <w:shd w:val="clear" w:color="auto" w:fill="FFFFFF"/>
      <w:spacing w:after="0" w:line="240" w:lineRule="atLeast"/>
      <w:jc w:val="both"/>
    </w:pPr>
    <w:rPr>
      <w:rFonts w:ascii="Times New Roman" w:hAnsi="Times New Roman" w:cs="Times New Roman"/>
      <w:b/>
      <w:bCs/>
      <w:sz w:val="15"/>
      <w:szCs w:val="15"/>
    </w:rPr>
  </w:style>
  <w:style w:type="paragraph" w:customStyle="1" w:styleId="211">
    <w:name w:val="Основен текст (2)1"/>
    <w:basedOn w:val="a0"/>
    <w:link w:val="26"/>
    <w:rsid w:val="007D23DB"/>
    <w:pPr>
      <w:widowControl w:val="0"/>
      <w:shd w:val="clear" w:color="auto" w:fill="FFFFFF"/>
      <w:spacing w:after="0" w:line="277" w:lineRule="exact"/>
      <w:jc w:val="both"/>
    </w:pPr>
    <w:rPr>
      <w:rFonts w:ascii="Times New Roman" w:hAnsi="Times New Roman" w:cs="Times New Roman"/>
      <w:b/>
      <w:bCs/>
    </w:rPr>
  </w:style>
  <w:style w:type="paragraph" w:customStyle="1" w:styleId="28">
    <w:name w:val="Заглавие #2"/>
    <w:basedOn w:val="a0"/>
    <w:link w:val="27"/>
    <w:uiPriority w:val="99"/>
    <w:rsid w:val="007D23DB"/>
    <w:pPr>
      <w:widowControl w:val="0"/>
      <w:shd w:val="clear" w:color="auto" w:fill="FFFFFF"/>
      <w:spacing w:after="0" w:line="240" w:lineRule="atLeast"/>
      <w:jc w:val="center"/>
      <w:outlineLvl w:val="1"/>
    </w:pPr>
    <w:rPr>
      <w:rFonts w:ascii="Times New Roman" w:hAnsi="Times New Roman" w:cs="Times New Roman"/>
      <w:b/>
      <w:bCs/>
      <w:sz w:val="42"/>
      <w:szCs w:val="42"/>
    </w:rPr>
  </w:style>
  <w:style w:type="paragraph" w:customStyle="1" w:styleId="14">
    <w:name w:val="Горен или долен колонтитул1"/>
    <w:basedOn w:val="a0"/>
    <w:link w:val="a8"/>
    <w:rsid w:val="007D23DB"/>
    <w:pPr>
      <w:widowControl w:val="0"/>
      <w:shd w:val="clear" w:color="auto" w:fill="FFFFFF"/>
      <w:spacing w:after="0" w:line="240" w:lineRule="atLeast"/>
    </w:pPr>
    <w:rPr>
      <w:rFonts w:ascii="Times New Roman" w:hAnsi="Times New Roman" w:cs="Times New Roman"/>
      <w:sz w:val="11"/>
      <w:szCs w:val="11"/>
    </w:rPr>
  </w:style>
  <w:style w:type="paragraph" w:customStyle="1" w:styleId="81">
    <w:name w:val="Основен текст8"/>
    <w:basedOn w:val="a0"/>
    <w:link w:val="a9"/>
    <w:rsid w:val="007D23DB"/>
    <w:pPr>
      <w:widowControl w:val="0"/>
      <w:shd w:val="clear" w:color="auto" w:fill="FFFFFF"/>
      <w:spacing w:after="0" w:line="266" w:lineRule="exact"/>
      <w:ind w:hanging="2100"/>
    </w:pPr>
    <w:rPr>
      <w:rFonts w:ascii="Times New Roman" w:hAnsi="Times New Roman" w:cs="Times New Roman"/>
    </w:rPr>
  </w:style>
  <w:style w:type="paragraph" w:customStyle="1" w:styleId="43">
    <w:name w:val="Основен текст (4)"/>
    <w:basedOn w:val="a0"/>
    <w:link w:val="42"/>
    <w:uiPriority w:val="99"/>
    <w:rsid w:val="007D23DB"/>
    <w:pPr>
      <w:widowControl w:val="0"/>
      <w:shd w:val="clear" w:color="auto" w:fill="FFFFFF"/>
      <w:spacing w:after="0" w:line="240" w:lineRule="atLeast"/>
    </w:pPr>
    <w:rPr>
      <w:rFonts w:ascii="Times New Roman" w:hAnsi="Times New Roman" w:cs="Times New Roman"/>
      <w:spacing w:val="100"/>
      <w:sz w:val="40"/>
      <w:szCs w:val="40"/>
    </w:rPr>
  </w:style>
  <w:style w:type="paragraph" w:customStyle="1" w:styleId="16">
    <w:name w:val="Заглавие #1"/>
    <w:basedOn w:val="a0"/>
    <w:link w:val="15"/>
    <w:uiPriority w:val="99"/>
    <w:rsid w:val="007D23DB"/>
    <w:pPr>
      <w:widowControl w:val="0"/>
      <w:shd w:val="clear" w:color="auto" w:fill="FFFFFF"/>
      <w:spacing w:after="0" w:line="240" w:lineRule="atLeast"/>
      <w:jc w:val="center"/>
      <w:outlineLvl w:val="0"/>
    </w:pPr>
    <w:rPr>
      <w:rFonts w:ascii="Gulim" w:eastAsia="Gulim" w:hAnsi="Gulim" w:cs="Gulim"/>
      <w:spacing w:val="40"/>
      <w:sz w:val="54"/>
      <w:szCs w:val="54"/>
    </w:rPr>
  </w:style>
  <w:style w:type="paragraph" w:customStyle="1" w:styleId="310">
    <w:name w:val="Основен текст (3)1"/>
    <w:basedOn w:val="a0"/>
    <w:link w:val="32"/>
    <w:uiPriority w:val="99"/>
    <w:rsid w:val="007D23DB"/>
    <w:pPr>
      <w:widowControl w:val="0"/>
      <w:shd w:val="clear" w:color="auto" w:fill="FFFFFF"/>
      <w:spacing w:after="0" w:line="198" w:lineRule="exact"/>
      <w:jc w:val="right"/>
    </w:pPr>
    <w:rPr>
      <w:rFonts w:ascii="Tahoma" w:hAnsi="Tahoma" w:cs="Tahoma"/>
      <w:sz w:val="16"/>
      <w:szCs w:val="16"/>
    </w:rPr>
  </w:style>
  <w:style w:type="paragraph" w:customStyle="1" w:styleId="18">
    <w:name w:val="Заглавие на таблица1"/>
    <w:basedOn w:val="a0"/>
    <w:link w:val="ac"/>
    <w:uiPriority w:val="99"/>
    <w:rsid w:val="007D23DB"/>
    <w:pPr>
      <w:widowControl w:val="0"/>
      <w:shd w:val="clear" w:color="auto" w:fill="FFFFFF"/>
      <w:spacing w:after="0" w:line="240" w:lineRule="atLeast"/>
      <w:jc w:val="both"/>
    </w:pPr>
    <w:rPr>
      <w:rFonts w:ascii="Times New Roman" w:hAnsi="Times New Roman" w:cs="Times New Roman"/>
      <w:b/>
      <w:bCs/>
    </w:rPr>
  </w:style>
  <w:style w:type="paragraph" w:customStyle="1" w:styleId="212">
    <w:name w:val="Заглавие на таблица (2)1"/>
    <w:basedOn w:val="a0"/>
    <w:link w:val="2d"/>
    <w:uiPriority w:val="99"/>
    <w:rsid w:val="007D23DB"/>
    <w:pPr>
      <w:widowControl w:val="0"/>
      <w:shd w:val="clear" w:color="auto" w:fill="FFFFFF"/>
      <w:spacing w:after="0" w:line="259" w:lineRule="exact"/>
      <w:jc w:val="both"/>
    </w:pPr>
    <w:rPr>
      <w:rFonts w:ascii="Times New Roman" w:hAnsi="Times New Roman" w:cs="Times New Roman"/>
    </w:rPr>
  </w:style>
  <w:style w:type="paragraph" w:customStyle="1" w:styleId="510">
    <w:name w:val="Основен текст (5)1"/>
    <w:basedOn w:val="a0"/>
    <w:link w:val="51"/>
    <w:uiPriority w:val="99"/>
    <w:rsid w:val="007D23DB"/>
    <w:pPr>
      <w:widowControl w:val="0"/>
      <w:shd w:val="clear" w:color="auto" w:fill="FFFFFF"/>
      <w:spacing w:after="0" w:line="256" w:lineRule="exact"/>
    </w:pPr>
    <w:rPr>
      <w:rFonts w:cs="Courier New"/>
      <w:sz w:val="21"/>
      <w:szCs w:val="21"/>
    </w:rPr>
  </w:style>
  <w:style w:type="paragraph" w:customStyle="1" w:styleId="83">
    <w:name w:val="Основен текст (8)"/>
    <w:basedOn w:val="a0"/>
    <w:link w:val="82"/>
    <w:uiPriority w:val="99"/>
    <w:rsid w:val="007D23DB"/>
    <w:pPr>
      <w:widowControl w:val="0"/>
      <w:shd w:val="clear" w:color="auto" w:fill="FFFFFF"/>
      <w:spacing w:after="0" w:line="240" w:lineRule="atLeast"/>
    </w:pPr>
    <w:rPr>
      <w:rFonts w:ascii="Lucida Sans Unicode" w:hAnsi="Lucida Sans Unicode" w:cs="Lucida Sans Unicode"/>
      <w:sz w:val="9"/>
      <w:szCs w:val="9"/>
    </w:rPr>
  </w:style>
  <w:style w:type="paragraph" w:customStyle="1" w:styleId="62">
    <w:name w:val="Основен текст (6)"/>
    <w:basedOn w:val="a0"/>
    <w:link w:val="61"/>
    <w:uiPriority w:val="99"/>
    <w:rsid w:val="007D23DB"/>
    <w:pPr>
      <w:widowControl w:val="0"/>
      <w:shd w:val="clear" w:color="auto" w:fill="FFFFFF"/>
      <w:spacing w:after="0" w:line="240" w:lineRule="atLeast"/>
      <w:ind w:hanging="300"/>
      <w:jc w:val="both"/>
    </w:pPr>
    <w:rPr>
      <w:rFonts w:ascii="Times New Roman" w:hAnsi="Times New Roman" w:cs="Times New Roman"/>
      <w:sz w:val="20"/>
      <w:szCs w:val="20"/>
    </w:rPr>
  </w:style>
  <w:style w:type="paragraph" w:customStyle="1" w:styleId="710">
    <w:name w:val="Основен текст (7)1"/>
    <w:basedOn w:val="a0"/>
    <w:link w:val="71"/>
    <w:uiPriority w:val="99"/>
    <w:rsid w:val="007D23DB"/>
    <w:pPr>
      <w:widowControl w:val="0"/>
      <w:shd w:val="clear" w:color="auto" w:fill="FFFFFF"/>
      <w:spacing w:after="0" w:line="240" w:lineRule="atLeast"/>
    </w:pPr>
    <w:rPr>
      <w:rFonts w:ascii="Times New Roman" w:hAnsi="Times New Roman" w:cs="Times New Roman"/>
      <w:sz w:val="10"/>
      <w:szCs w:val="10"/>
    </w:rPr>
  </w:style>
  <w:style w:type="paragraph" w:customStyle="1" w:styleId="35">
    <w:name w:val="Заглавие на таблица (3)"/>
    <w:basedOn w:val="a0"/>
    <w:link w:val="34"/>
    <w:uiPriority w:val="99"/>
    <w:rsid w:val="007D23DB"/>
    <w:pPr>
      <w:widowControl w:val="0"/>
      <w:shd w:val="clear" w:color="auto" w:fill="FFFFFF"/>
      <w:spacing w:after="0" w:line="240" w:lineRule="atLeast"/>
    </w:pPr>
    <w:rPr>
      <w:rFonts w:cs="Courier New"/>
      <w:sz w:val="21"/>
      <w:szCs w:val="21"/>
    </w:rPr>
  </w:style>
  <w:style w:type="paragraph" w:customStyle="1" w:styleId="910">
    <w:name w:val="Основен текст (9)1"/>
    <w:basedOn w:val="a0"/>
    <w:link w:val="91"/>
    <w:uiPriority w:val="99"/>
    <w:rsid w:val="007D23DB"/>
    <w:pPr>
      <w:widowControl w:val="0"/>
      <w:shd w:val="clear" w:color="auto" w:fill="FFFFFF"/>
      <w:spacing w:after="0" w:line="252" w:lineRule="exact"/>
    </w:pPr>
    <w:rPr>
      <w:rFonts w:ascii="Times New Roman" w:hAnsi="Times New Roman" w:cs="Times New Roman"/>
      <w:i/>
      <w:iCs/>
    </w:rPr>
  </w:style>
  <w:style w:type="paragraph" w:customStyle="1" w:styleId="101">
    <w:name w:val="Основен текст (10)1"/>
    <w:basedOn w:val="a0"/>
    <w:link w:val="100"/>
    <w:uiPriority w:val="99"/>
    <w:rsid w:val="007D23DB"/>
    <w:pPr>
      <w:widowControl w:val="0"/>
      <w:shd w:val="clear" w:color="auto" w:fill="FFFFFF"/>
      <w:spacing w:after="0" w:line="191" w:lineRule="exact"/>
      <w:jc w:val="both"/>
    </w:pPr>
    <w:rPr>
      <w:rFonts w:ascii="Times New Roman" w:hAnsi="Times New Roman" w:cs="Times New Roman"/>
      <w:sz w:val="15"/>
      <w:szCs w:val="15"/>
    </w:rPr>
  </w:style>
  <w:style w:type="paragraph" w:customStyle="1" w:styleId="311">
    <w:name w:val="Заглавие #31"/>
    <w:basedOn w:val="a0"/>
    <w:link w:val="37"/>
    <w:uiPriority w:val="99"/>
    <w:rsid w:val="007D23DB"/>
    <w:pPr>
      <w:widowControl w:val="0"/>
      <w:shd w:val="clear" w:color="auto" w:fill="FFFFFF"/>
      <w:spacing w:after="0" w:line="240" w:lineRule="atLeast"/>
      <w:outlineLvl w:val="2"/>
    </w:pPr>
    <w:rPr>
      <w:rFonts w:ascii="Times New Roman" w:hAnsi="Times New Roman" w:cs="Times New Roman"/>
      <w:b/>
      <w:bCs/>
    </w:rPr>
  </w:style>
  <w:style w:type="paragraph" w:customStyle="1" w:styleId="94">
    <w:name w:val="Заглавие #9"/>
    <w:basedOn w:val="a0"/>
    <w:link w:val="93"/>
    <w:uiPriority w:val="99"/>
    <w:rsid w:val="007D23DB"/>
    <w:pPr>
      <w:widowControl w:val="0"/>
      <w:shd w:val="clear" w:color="auto" w:fill="FFFFFF"/>
      <w:spacing w:after="0" w:line="266" w:lineRule="exact"/>
      <w:jc w:val="both"/>
      <w:outlineLvl w:val="8"/>
    </w:pPr>
    <w:rPr>
      <w:rFonts w:ascii="Times New Roman" w:hAnsi="Times New Roman" w:cs="Times New Roman"/>
      <w:b/>
      <w:bCs/>
    </w:rPr>
  </w:style>
  <w:style w:type="paragraph" w:customStyle="1" w:styleId="85">
    <w:name w:val="Заглавие #8"/>
    <w:basedOn w:val="a0"/>
    <w:link w:val="84"/>
    <w:uiPriority w:val="99"/>
    <w:rsid w:val="007D23DB"/>
    <w:pPr>
      <w:widowControl w:val="0"/>
      <w:shd w:val="clear" w:color="auto" w:fill="FFFFFF"/>
      <w:spacing w:after="0" w:line="240" w:lineRule="atLeast"/>
      <w:jc w:val="center"/>
      <w:outlineLvl w:val="7"/>
    </w:pPr>
    <w:rPr>
      <w:rFonts w:ascii="Times New Roman" w:hAnsi="Times New Roman" w:cs="Times New Roman"/>
      <w:b/>
      <w:bCs/>
    </w:rPr>
  </w:style>
  <w:style w:type="paragraph" w:customStyle="1" w:styleId="821">
    <w:name w:val="Заглавие #8 (2)"/>
    <w:basedOn w:val="a0"/>
    <w:link w:val="820"/>
    <w:uiPriority w:val="99"/>
    <w:rsid w:val="007D23DB"/>
    <w:pPr>
      <w:widowControl w:val="0"/>
      <w:shd w:val="clear" w:color="auto" w:fill="FFFFFF"/>
      <w:spacing w:after="0" w:line="240" w:lineRule="atLeast"/>
      <w:ind w:hanging="280"/>
      <w:jc w:val="both"/>
      <w:outlineLvl w:val="7"/>
    </w:pPr>
    <w:rPr>
      <w:rFonts w:ascii="Times New Roman" w:hAnsi="Times New Roman" w:cs="Times New Roman"/>
      <w:b/>
      <w:bCs/>
      <w:i/>
      <w:iCs/>
      <w:sz w:val="23"/>
      <w:szCs w:val="23"/>
    </w:rPr>
  </w:style>
  <w:style w:type="paragraph" w:customStyle="1" w:styleId="65">
    <w:name w:val="Заглавие #6"/>
    <w:basedOn w:val="a0"/>
    <w:link w:val="64"/>
    <w:uiPriority w:val="99"/>
    <w:rsid w:val="007D23DB"/>
    <w:pPr>
      <w:widowControl w:val="0"/>
      <w:shd w:val="clear" w:color="auto" w:fill="FFFFFF"/>
      <w:spacing w:after="0" w:line="240" w:lineRule="atLeast"/>
      <w:jc w:val="center"/>
      <w:outlineLvl w:val="5"/>
    </w:pPr>
    <w:rPr>
      <w:rFonts w:ascii="Times New Roman" w:hAnsi="Times New Roman" w:cs="Times New Roman"/>
      <w:b/>
      <w:bCs/>
      <w:spacing w:val="80"/>
      <w:sz w:val="30"/>
      <w:szCs w:val="30"/>
    </w:rPr>
  </w:style>
  <w:style w:type="paragraph" w:customStyle="1" w:styleId="74">
    <w:name w:val="Заглавие #7"/>
    <w:basedOn w:val="a0"/>
    <w:link w:val="73"/>
    <w:uiPriority w:val="99"/>
    <w:rsid w:val="007D23DB"/>
    <w:pPr>
      <w:widowControl w:val="0"/>
      <w:shd w:val="clear" w:color="auto" w:fill="FFFFFF"/>
      <w:spacing w:after="0" w:line="240" w:lineRule="atLeast"/>
      <w:jc w:val="center"/>
      <w:outlineLvl w:val="6"/>
    </w:pPr>
    <w:rPr>
      <w:rFonts w:ascii="Times New Roman" w:hAnsi="Times New Roman" w:cs="Times New Roman"/>
      <w:b/>
      <w:bCs/>
      <w:spacing w:val="70"/>
      <w:sz w:val="26"/>
      <w:szCs w:val="26"/>
    </w:rPr>
  </w:style>
  <w:style w:type="paragraph" w:customStyle="1" w:styleId="321">
    <w:name w:val="Заглавие #3 (2)"/>
    <w:basedOn w:val="a0"/>
    <w:link w:val="320"/>
    <w:uiPriority w:val="99"/>
    <w:rsid w:val="007D23DB"/>
    <w:pPr>
      <w:widowControl w:val="0"/>
      <w:shd w:val="clear" w:color="auto" w:fill="FFFFFF"/>
      <w:spacing w:after="0" w:line="240" w:lineRule="atLeast"/>
      <w:jc w:val="both"/>
      <w:outlineLvl w:val="2"/>
    </w:pPr>
    <w:rPr>
      <w:rFonts w:ascii="Times New Roman" w:hAnsi="Times New Roman" w:cs="Times New Roman"/>
    </w:rPr>
  </w:style>
  <w:style w:type="paragraph" w:customStyle="1" w:styleId="1b">
    <w:name w:val="Съдържание1"/>
    <w:basedOn w:val="a0"/>
    <w:link w:val="af"/>
    <w:uiPriority w:val="99"/>
    <w:rsid w:val="007D23DB"/>
    <w:pPr>
      <w:widowControl w:val="0"/>
      <w:shd w:val="clear" w:color="auto" w:fill="FFFFFF"/>
      <w:spacing w:after="0" w:line="274" w:lineRule="exact"/>
      <w:jc w:val="both"/>
    </w:pPr>
    <w:rPr>
      <w:rFonts w:ascii="Times New Roman" w:hAnsi="Times New Roman" w:cs="Times New Roman"/>
    </w:rPr>
  </w:style>
  <w:style w:type="paragraph" w:customStyle="1" w:styleId="121">
    <w:name w:val="Основен текст (12)"/>
    <w:basedOn w:val="a0"/>
    <w:link w:val="120"/>
    <w:uiPriority w:val="99"/>
    <w:rsid w:val="007D23DB"/>
    <w:pPr>
      <w:widowControl w:val="0"/>
      <w:shd w:val="clear" w:color="auto" w:fill="FFFFFF"/>
      <w:spacing w:after="0" w:line="240" w:lineRule="atLeast"/>
      <w:jc w:val="both"/>
    </w:pPr>
    <w:rPr>
      <w:rFonts w:ascii="Consolas" w:hAnsi="Consolas" w:cs="Consolas"/>
      <w:spacing w:val="-20"/>
      <w:sz w:val="20"/>
      <w:szCs w:val="20"/>
    </w:rPr>
  </w:style>
  <w:style w:type="paragraph" w:customStyle="1" w:styleId="131">
    <w:name w:val="Основен текст (13)1"/>
    <w:basedOn w:val="a0"/>
    <w:link w:val="130"/>
    <w:uiPriority w:val="99"/>
    <w:rsid w:val="007D23DB"/>
    <w:pPr>
      <w:widowControl w:val="0"/>
      <w:shd w:val="clear" w:color="auto" w:fill="FFFFFF"/>
      <w:spacing w:after="0" w:line="240" w:lineRule="atLeast"/>
      <w:jc w:val="both"/>
    </w:pPr>
    <w:rPr>
      <w:rFonts w:ascii="Times New Roman" w:hAnsi="Times New Roman" w:cs="Times New Roman"/>
      <w:i/>
      <w:iCs/>
      <w:sz w:val="21"/>
      <w:szCs w:val="21"/>
    </w:rPr>
  </w:style>
  <w:style w:type="paragraph" w:customStyle="1" w:styleId="46">
    <w:name w:val="Заглавие #4"/>
    <w:basedOn w:val="a0"/>
    <w:link w:val="45"/>
    <w:uiPriority w:val="99"/>
    <w:rsid w:val="007D23DB"/>
    <w:pPr>
      <w:widowControl w:val="0"/>
      <w:shd w:val="clear" w:color="auto" w:fill="FFFFFF"/>
      <w:spacing w:after="0" w:line="240" w:lineRule="atLeast"/>
      <w:jc w:val="both"/>
      <w:outlineLvl w:val="3"/>
    </w:pPr>
    <w:rPr>
      <w:rFonts w:ascii="Consolas" w:hAnsi="Consolas" w:cs="Consolas"/>
      <w:spacing w:val="-20"/>
      <w:sz w:val="20"/>
      <w:szCs w:val="20"/>
    </w:rPr>
  </w:style>
  <w:style w:type="paragraph" w:customStyle="1" w:styleId="141">
    <w:name w:val="Основен текст (14)"/>
    <w:basedOn w:val="a0"/>
    <w:link w:val="140"/>
    <w:uiPriority w:val="99"/>
    <w:rsid w:val="007D23DB"/>
    <w:pPr>
      <w:widowControl w:val="0"/>
      <w:shd w:val="clear" w:color="auto" w:fill="FFFFFF"/>
      <w:spacing w:after="0" w:line="194" w:lineRule="exact"/>
      <w:jc w:val="right"/>
    </w:pPr>
    <w:rPr>
      <w:rFonts w:ascii="Times New Roman" w:hAnsi="Times New Roman" w:cs="Times New Roman"/>
      <w:sz w:val="21"/>
      <w:szCs w:val="21"/>
    </w:rPr>
  </w:style>
  <w:style w:type="paragraph" w:customStyle="1" w:styleId="151">
    <w:name w:val="Основен текст (15)"/>
    <w:basedOn w:val="a0"/>
    <w:link w:val="150"/>
    <w:uiPriority w:val="99"/>
    <w:rsid w:val="007D23DB"/>
    <w:pPr>
      <w:widowControl w:val="0"/>
      <w:shd w:val="clear" w:color="auto" w:fill="FFFFFF"/>
      <w:spacing w:after="0" w:line="194" w:lineRule="exact"/>
      <w:jc w:val="both"/>
    </w:pPr>
    <w:rPr>
      <w:rFonts w:ascii="Times New Roman" w:hAnsi="Times New Roman" w:cs="Times New Roman"/>
      <w:b/>
      <w:bCs/>
      <w:spacing w:val="10"/>
      <w:sz w:val="15"/>
      <w:szCs w:val="15"/>
    </w:rPr>
  </w:style>
  <w:style w:type="paragraph" w:customStyle="1" w:styleId="161">
    <w:name w:val="Основен текст (16)"/>
    <w:basedOn w:val="a0"/>
    <w:link w:val="160"/>
    <w:uiPriority w:val="99"/>
    <w:rsid w:val="007D23DB"/>
    <w:pPr>
      <w:widowControl w:val="0"/>
      <w:shd w:val="clear" w:color="auto" w:fill="FFFFFF"/>
      <w:spacing w:after="0" w:line="198" w:lineRule="exact"/>
      <w:jc w:val="right"/>
    </w:pPr>
    <w:rPr>
      <w:rFonts w:ascii="Consolas" w:hAnsi="Consolas" w:cs="Consolas"/>
      <w:sz w:val="21"/>
      <w:szCs w:val="21"/>
    </w:rPr>
  </w:style>
  <w:style w:type="paragraph" w:customStyle="1" w:styleId="171">
    <w:name w:val="Основен текст (17)"/>
    <w:basedOn w:val="a0"/>
    <w:link w:val="170"/>
    <w:uiPriority w:val="99"/>
    <w:rsid w:val="007D23DB"/>
    <w:pPr>
      <w:widowControl w:val="0"/>
      <w:shd w:val="clear" w:color="auto" w:fill="FFFFFF"/>
      <w:spacing w:after="0" w:line="198" w:lineRule="exact"/>
      <w:ind w:firstLine="560"/>
      <w:jc w:val="both"/>
    </w:pPr>
    <w:rPr>
      <w:rFonts w:ascii="Times New Roman" w:hAnsi="Times New Roman" w:cs="Times New Roman"/>
      <w:spacing w:val="10"/>
      <w:sz w:val="16"/>
      <w:szCs w:val="16"/>
    </w:rPr>
  </w:style>
  <w:style w:type="paragraph" w:customStyle="1" w:styleId="181">
    <w:name w:val="Основен текст (18)"/>
    <w:basedOn w:val="a0"/>
    <w:link w:val="180"/>
    <w:uiPriority w:val="99"/>
    <w:rsid w:val="007D23DB"/>
    <w:pPr>
      <w:widowControl w:val="0"/>
      <w:shd w:val="clear" w:color="auto" w:fill="FFFFFF"/>
      <w:spacing w:after="0" w:line="202" w:lineRule="exact"/>
      <w:jc w:val="right"/>
    </w:pPr>
    <w:rPr>
      <w:rFonts w:ascii="Consolas" w:hAnsi="Consolas" w:cs="Consolas"/>
    </w:rPr>
  </w:style>
  <w:style w:type="paragraph" w:customStyle="1" w:styleId="191">
    <w:name w:val="Основен текст (19)"/>
    <w:basedOn w:val="a0"/>
    <w:link w:val="190"/>
    <w:uiPriority w:val="99"/>
    <w:rsid w:val="007D23DB"/>
    <w:pPr>
      <w:widowControl w:val="0"/>
      <w:shd w:val="clear" w:color="auto" w:fill="FFFFFF"/>
      <w:spacing w:after="0" w:line="202" w:lineRule="exact"/>
      <w:jc w:val="both"/>
    </w:pPr>
    <w:rPr>
      <w:rFonts w:ascii="Times New Roman" w:hAnsi="Times New Roman" w:cs="Times New Roman"/>
      <w:sz w:val="12"/>
      <w:szCs w:val="12"/>
    </w:rPr>
  </w:style>
  <w:style w:type="paragraph" w:customStyle="1" w:styleId="201">
    <w:name w:val="Основен текст (20)"/>
    <w:basedOn w:val="a0"/>
    <w:link w:val="200"/>
    <w:uiPriority w:val="99"/>
    <w:rsid w:val="007D23DB"/>
    <w:pPr>
      <w:widowControl w:val="0"/>
      <w:shd w:val="clear" w:color="auto" w:fill="FFFFFF"/>
      <w:spacing w:after="0" w:line="202" w:lineRule="exact"/>
      <w:jc w:val="both"/>
    </w:pPr>
    <w:rPr>
      <w:rFonts w:ascii="Times New Roman" w:hAnsi="Times New Roman" w:cs="Times New Roman"/>
      <w:sz w:val="14"/>
      <w:szCs w:val="14"/>
    </w:rPr>
  </w:style>
  <w:style w:type="paragraph" w:customStyle="1" w:styleId="216">
    <w:name w:val="Основен текст (21)"/>
    <w:basedOn w:val="a0"/>
    <w:link w:val="215"/>
    <w:uiPriority w:val="99"/>
    <w:rsid w:val="007D23DB"/>
    <w:pPr>
      <w:widowControl w:val="0"/>
      <w:shd w:val="clear" w:color="auto" w:fill="FFFFFF"/>
      <w:spacing w:after="0" w:line="202" w:lineRule="exact"/>
    </w:pPr>
    <w:rPr>
      <w:rFonts w:ascii="Times New Roman" w:hAnsi="Times New Roman" w:cs="Times New Roman"/>
      <w:spacing w:val="10"/>
      <w:sz w:val="11"/>
      <w:szCs w:val="11"/>
    </w:rPr>
  </w:style>
  <w:style w:type="paragraph" w:customStyle="1" w:styleId="224">
    <w:name w:val="Основен текст (22)"/>
    <w:basedOn w:val="a0"/>
    <w:link w:val="223"/>
    <w:uiPriority w:val="99"/>
    <w:rsid w:val="007D23DB"/>
    <w:pPr>
      <w:widowControl w:val="0"/>
      <w:shd w:val="clear" w:color="auto" w:fill="FFFFFF"/>
      <w:spacing w:after="0" w:line="194" w:lineRule="exact"/>
      <w:ind w:hanging="180"/>
    </w:pPr>
    <w:rPr>
      <w:rFonts w:ascii="Times New Roman" w:hAnsi="Times New Roman" w:cs="Times New Roman"/>
      <w:sz w:val="15"/>
      <w:szCs w:val="15"/>
    </w:rPr>
  </w:style>
  <w:style w:type="paragraph" w:customStyle="1" w:styleId="233">
    <w:name w:val="Основен текст (23)"/>
    <w:basedOn w:val="a0"/>
    <w:link w:val="232"/>
    <w:uiPriority w:val="99"/>
    <w:rsid w:val="007D23DB"/>
    <w:pPr>
      <w:widowControl w:val="0"/>
      <w:shd w:val="clear" w:color="auto" w:fill="FFFFFF"/>
      <w:spacing w:after="0" w:line="274" w:lineRule="exact"/>
      <w:jc w:val="both"/>
    </w:pPr>
    <w:rPr>
      <w:rFonts w:ascii="Times New Roman" w:hAnsi="Times New Roman" w:cs="Times New Roman"/>
    </w:rPr>
  </w:style>
  <w:style w:type="paragraph" w:customStyle="1" w:styleId="242">
    <w:name w:val="Основен текст (24)"/>
    <w:basedOn w:val="a0"/>
    <w:link w:val="241"/>
    <w:uiPriority w:val="99"/>
    <w:rsid w:val="007D23DB"/>
    <w:pPr>
      <w:widowControl w:val="0"/>
      <w:shd w:val="clear" w:color="auto" w:fill="FFFFFF"/>
      <w:spacing w:after="0" w:line="240" w:lineRule="atLeast"/>
      <w:jc w:val="both"/>
    </w:pPr>
    <w:rPr>
      <w:rFonts w:ascii="Times New Roman" w:hAnsi="Times New Roman" w:cs="Times New Roman"/>
      <w:b/>
      <w:bCs/>
      <w:sz w:val="18"/>
      <w:szCs w:val="18"/>
    </w:rPr>
  </w:style>
  <w:style w:type="paragraph" w:customStyle="1" w:styleId="251">
    <w:name w:val="Основен текст (25)"/>
    <w:basedOn w:val="a0"/>
    <w:link w:val="250"/>
    <w:uiPriority w:val="99"/>
    <w:rsid w:val="007D23DB"/>
    <w:pPr>
      <w:widowControl w:val="0"/>
      <w:shd w:val="clear" w:color="auto" w:fill="FFFFFF"/>
      <w:spacing w:after="0" w:line="240" w:lineRule="atLeast"/>
    </w:pPr>
    <w:rPr>
      <w:rFonts w:ascii="Consolas" w:hAnsi="Consolas" w:cs="Consolas"/>
      <w:sz w:val="20"/>
      <w:szCs w:val="20"/>
    </w:rPr>
  </w:style>
  <w:style w:type="paragraph" w:customStyle="1" w:styleId="261">
    <w:name w:val="Основен текст (26)"/>
    <w:basedOn w:val="a0"/>
    <w:link w:val="260"/>
    <w:uiPriority w:val="99"/>
    <w:rsid w:val="007D23DB"/>
    <w:pPr>
      <w:widowControl w:val="0"/>
      <w:shd w:val="clear" w:color="auto" w:fill="FFFFFF"/>
      <w:spacing w:after="0" w:line="533" w:lineRule="exact"/>
      <w:jc w:val="both"/>
    </w:pPr>
    <w:rPr>
      <w:rFonts w:ascii="Times New Roman" w:hAnsi="Times New Roman" w:cs="Times New Roman"/>
      <w:sz w:val="18"/>
      <w:szCs w:val="18"/>
    </w:rPr>
  </w:style>
  <w:style w:type="paragraph" w:customStyle="1" w:styleId="55">
    <w:name w:val="Заглавие #5"/>
    <w:basedOn w:val="a0"/>
    <w:link w:val="54"/>
    <w:uiPriority w:val="99"/>
    <w:rsid w:val="007D23DB"/>
    <w:pPr>
      <w:widowControl w:val="0"/>
      <w:shd w:val="clear" w:color="auto" w:fill="FFFFFF"/>
      <w:spacing w:after="0" w:line="240" w:lineRule="atLeast"/>
      <w:jc w:val="both"/>
      <w:outlineLvl w:val="4"/>
    </w:pPr>
    <w:rPr>
      <w:rFonts w:ascii="Times New Roman" w:hAnsi="Times New Roman" w:cs="Times New Roman"/>
    </w:rPr>
  </w:style>
  <w:style w:type="paragraph" w:styleId="af2">
    <w:name w:val="Balloon Text"/>
    <w:basedOn w:val="a0"/>
    <w:link w:val="af3"/>
    <w:uiPriority w:val="99"/>
    <w:semiHidden/>
    <w:rsid w:val="007D23DB"/>
    <w:pPr>
      <w:widowControl w:val="0"/>
      <w:spacing w:after="0" w:line="240" w:lineRule="auto"/>
    </w:pPr>
    <w:rPr>
      <w:rFonts w:ascii="Tahoma" w:eastAsia="Courier New" w:hAnsi="Tahoma" w:cs="Tahoma"/>
      <w:color w:val="000000"/>
      <w:sz w:val="16"/>
      <w:szCs w:val="16"/>
      <w:lang w:eastAsia="bg-BG"/>
    </w:rPr>
  </w:style>
  <w:style w:type="character" w:customStyle="1" w:styleId="af3">
    <w:name w:val="Изнесен текст Знак"/>
    <w:basedOn w:val="a1"/>
    <w:link w:val="af2"/>
    <w:uiPriority w:val="99"/>
    <w:semiHidden/>
    <w:rsid w:val="007D23DB"/>
    <w:rPr>
      <w:rFonts w:ascii="Tahoma" w:eastAsia="Courier New" w:hAnsi="Tahoma" w:cs="Tahoma"/>
      <w:color w:val="000000"/>
      <w:sz w:val="16"/>
      <w:szCs w:val="16"/>
      <w:lang w:eastAsia="bg-BG"/>
    </w:rPr>
  </w:style>
  <w:style w:type="paragraph" w:styleId="af4">
    <w:name w:val="No Spacing"/>
    <w:uiPriority w:val="99"/>
    <w:qFormat/>
    <w:rsid w:val="007D23DB"/>
    <w:pPr>
      <w:widowControl w:val="0"/>
      <w:spacing w:after="0" w:line="240" w:lineRule="auto"/>
    </w:pPr>
    <w:rPr>
      <w:rFonts w:ascii="Courier New" w:eastAsia="Courier New" w:hAnsi="Courier New" w:cs="Courier New"/>
      <w:color w:val="000000"/>
      <w:sz w:val="24"/>
      <w:szCs w:val="24"/>
      <w:lang w:eastAsia="bg-BG"/>
    </w:rPr>
  </w:style>
  <w:style w:type="paragraph" w:styleId="af5">
    <w:name w:val="header"/>
    <w:basedOn w:val="a0"/>
    <w:link w:val="af6"/>
    <w:uiPriority w:val="99"/>
    <w:rsid w:val="007D23DB"/>
    <w:pPr>
      <w:widowControl w:val="0"/>
      <w:tabs>
        <w:tab w:val="center" w:pos="4536"/>
        <w:tab w:val="right" w:pos="9072"/>
      </w:tabs>
      <w:spacing w:after="0" w:line="240" w:lineRule="auto"/>
    </w:pPr>
    <w:rPr>
      <w:rFonts w:ascii="Courier New" w:eastAsia="Courier New" w:hAnsi="Courier New" w:cs="Courier New"/>
      <w:color w:val="000000"/>
      <w:sz w:val="24"/>
      <w:szCs w:val="24"/>
      <w:lang w:eastAsia="bg-BG"/>
    </w:rPr>
  </w:style>
  <w:style w:type="character" w:customStyle="1" w:styleId="af6">
    <w:name w:val="Горен колонтитул Знак"/>
    <w:basedOn w:val="a1"/>
    <w:link w:val="af5"/>
    <w:uiPriority w:val="99"/>
    <w:rsid w:val="007D23DB"/>
    <w:rPr>
      <w:rFonts w:ascii="Courier New" w:eastAsia="Courier New" w:hAnsi="Courier New" w:cs="Courier New"/>
      <w:color w:val="000000"/>
      <w:sz w:val="24"/>
      <w:szCs w:val="24"/>
      <w:lang w:eastAsia="bg-BG"/>
    </w:rPr>
  </w:style>
  <w:style w:type="paragraph" w:styleId="af7">
    <w:name w:val="footer"/>
    <w:basedOn w:val="a0"/>
    <w:link w:val="af8"/>
    <w:uiPriority w:val="99"/>
    <w:rsid w:val="007D23DB"/>
    <w:pPr>
      <w:widowControl w:val="0"/>
      <w:tabs>
        <w:tab w:val="center" w:pos="4536"/>
        <w:tab w:val="right" w:pos="9072"/>
      </w:tabs>
      <w:spacing w:after="0" w:line="240" w:lineRule="auto"/>
    </w:pPr>
    <w:rPr>
      <w:rFonts w:ascii="Courier New" w:eastAsia="Courier New" w:hAnsi="Courier New" w:cs="Courier New"/>
      <w:color w:val="000000"/>
      <w:sz w:val="24"/>
      <w:szCs w:val="24"/>
      <w:lang w:eastAsia="bg-BG"/>
    </w:rPr>
  </w:style>
  <w:style w:type="character" w:customStyle="1" w:styleId="af8">
    <w:name w:val="Долен колонтитул Знак"/>
    <w:basedOn w:val="a1"/>
    <w:link w:val="af7"/>
    <w:uiPriority w:val="99"/>
    <w:rsid w:val="007D23DB"/>
    <w:rPr>
      <w:rFonts w:ascii="Courier New" w:eastAsia="Courier New" w:hAnsi="Courier New" w:cs="Courier New"/>
      <w:color w:val="000000"/>
      <w:sz w:val="24"/>
      <w:szCs w:val="24"/>
      <w:lang w:eastAsia="bg-BG"/>
    </w:rPr>
  </w:style>
  <w:style w:type="character" w:styleId="af9">
    <w:name w:val="Placeholder Text"/>
    <w:basedOn w:val="a1"/>
    <w:uiPriority w:val="99"/>
    <w:semiHidden/>
    <w:rsid w:val="007D23DB"/>
    <w:rPr>
      <w:rFonts w:cs="Courier New"/>
      <w:color w:val="808080"/>
    </w:rPr>
  </w:style>
  <w:style w:type="paragraph" w:styleId="afa">
    <w:name w:val="List Paragraph"/>
    <w:aliases w:val="ПАРАГРАФ"/>
    <w:basedOn w:val="a0"/>
    <w:link w:val="afb"/>
    <w:uiPriority w:val="34"/>
    <w:qFormat/>
    <w:rsid w:val="007D23DB"/>
    <w:pPr>
      <w:widowControl w:val="0"/>
      <w:spacing w:after="0" w:line="240" w:lineRule="auto"/>
      <w:ind w:left="720"/>
    </w:pPr>
    <w:rPr>
      <w:rFonts w:ascii="Courier New" w:eastAsia="Courier New" w:hAnsi="Courier New" w:cs="Courier New"/>
      <w:color w:val="000000"/>
      <w:sz w:val="24"/>
      <w:szCs w:val="24"/>
      <w:lang w:eastAsia="bg-BG"/>
    </w:rPr>
  </w:style>
  <w:style w:type="paragraph" w:customStyle="1" w:styleId="1c">
    <w:name w:val="Списък на абзаци1"/>
    <w:basedOn w:val="a0"/>
    <w:uiPriority w:val="99"/>
    <w:rsid w:val="007D23DB"/>
    <w:pPr>
      <w:spacing w:after="0" w:line="240" w:lineRule="auto"/>
      <w:ind w:left="708"/>
    </w:pPr>
    <w:rPr>
      <w:rFonts w:ascii="Courier New" w:eastAsia="Courier New" w:hAnsi="Courier New" w:cs="Courier New"/>
      <w:sz w:val="20"/>
      <w:szCs w:val="20"/>
      <w:lang w:val="en-US" w:eastAsia="bg-BG"/>
    </w:rPr>
  </w:style>
  <w:style w:type="paragraph" w:styleId="afc">
    <w:name w:val="Normal (Web)"/>
    <w:basedOn w:val="a0"/>
    <w:uiPriority w:val="99"/>
    <w:rsid w:val="007D23DB"/>
    <w:pPr>
      <w:spacing w:before="100" w:beforeAutospacing="1" w:after="100" w:afterAutospacing="1" w:line="240" w:lineRule="auto"/>
    </w:pPr>
    <w:rPr>
      <w:rFonts w:ascii="Courier New" w:eastAsia="Courier New" w:hAnsi="Courier New" w:cs="Courier New"/>
      <w:sz w:val="24"/>
      <w:szCs w:val="24"/>
      <w:lang w:eastAsia="bg-BG"/>
    </w:rPr>
  </w:style>
  <w:style w:type="paragraph" w:styleId="39">
    <w:name w:val="Body Text Indent 3"/>
    <w:basedOn w:val="a0"/>
    <w:link w:val="3a"/>
    <w:uiPriority w:val="99"/>
    <w:rsid w:val="007D23DB"/>
    <w:pPr>
      <w:spacing w:after="0" w:line="240" w:lineRule="auto"/>
      <w:ind w:left="375"/>
      <w:jc w:val="center"/>
    </w:pPr>
    <w:rPr>
      <w:rFonts w:ascii="ExcelciorCyr" w:eastAsia="Courier New" w:hAnsi="ExcelciorCyr" w:cs="ExcelciorCyr"/>
      <w:b/>
      <w:bCs/>
      <w:sz w:val="28"/>
      <w:szCs w:val="28"/>
      <w:lang w:eastAsia="bg-BG"/>
    </w:rPr>
  </w:style>
  <w:style w:type="character" w:customStyle="1" w:styleId="3a">
    <w:name w:val="Основен текст с отстъп 3 Знак"/>
    <w:basedOn w:val="a1"/>
    <w:link w:val="39"/>
    <w:uiPriority w:val="99"/>
    <w:rsid w:val="007D23DB"/>
    <w:rPr>
      <w:rFonts w:ascii="ExcelciorCyr" w:eastAsia="Courier New" w:hAnsi="ExcelciorCyr" w:cs="ExcelciorCyr"/>
      <w:b/>
      <w:bCs/>
      <w:sz w:val="28"/>
      <w:szCs w:val="28"/>
      <w:lang w:eastAsia="bg-BG"/>
    </w:rPr>
  </w:style>
  <w:style w:type="character" w:customStyle="1" w:styleId="BodyTextIndent3Char">
    <w:name w:val="Body Text Indent 3 Char"/>
    <w:basedOn w:val="a1"/>
    <w:uiPriority w:val="99"/>
    <w:locked/>
    <w:rsid w:val="007D23DB"/>
    <w:rPr>
      <w:rFonts w:cs="Courier New"/>
      <w:color w:val="000000"/>
      <w:sz w:val="16"/>
      <w:szCs w:val="16"/>
      <w:lang w:val="bg-BG" w:eastAsia="bg-BG"/>
    </w:rPr>
  </w:style>
  <w:style w:type="paragraph" w:styleId="3b">
    <w:name w:val="Body Text 3"/>
    <w:basedOn w:val="a0"/>
    <w:link w:val="3c"/>
    <w:uiPriority w:val="99"/>
    <w:rsid w:val="007D23DB"/>
    <w:pPr>
      <w:spacing w:after="0" w:line="240" w:lineRule="auto"/>
      <w:jc w:val="center"/>
    </w:pPr>
    <w:rPr>
      <w:rFonts w:ascii="ExcelciorCyr" w:eastAsia="Courier New" w:hAnsi="ExcelciorCyr" w:cs="ExcelciorCyr"/>
      <w:sz w:val="28"/>
      <w:szCs w:val="28"/>
      <w:lang w:eastAsia="bg-BG"/>
    </w:rPr>
  </w:style>
  <w:style w:type="character" w:customStyle="1" w:styleId="3c">
    <w:name w:val="Основен текст 3 Знак"/>
    <w:basedOn w:val="a1"/>
    <w:link w:val="3b"/>
    <w:uiPriority w:val="99"/>
    <w:rsid w:val="007D23DB"/>
    <w:rPr>
      <w:rFonts w:ascii="ExcelciorCyr" w:eastAsia="Courier New" w:hAnsi="ExcelciorCyr" w:cs="ExcelciorCyr"/>
      <w:sz w:val="28"/>
      <w:szCs w:val="28"/>
      <w:lang w:eastAsia="bg-BG"/>
    </w:rPr>
  </w:style>
  <w:style w:type="character" w:customStyle="1" w:styleId="BodyText3Char">
    <w:name w:val="Body Text 3 Char"/>
    <w:basedOn w:val="a1"/>
    <w:locked/>
    <w:rsid w:val="007D23DB"/>
    <w:rPr>
      <w:rFonts w:cs="Courier New"/>
      <w:color w:val="000000"/>
      <w:sz w:val="16"/>
      <w:szCs w:val="16"/>
      <w:lang w:val="bg-BG" w:eastAsia="bg-BG"/>
    </w:rPr>
  </w:style>
  <w:style w:type="paragraph" w:customStyle="1" w:styleId="BodyText21">
    <w:name w:val="Body Text 21"/>
    <w:basedOn w:val="a0"/>
    <w:rsid w:val="007D23DB"/>
    <w:pPr>
      <w:widowControl w:val="0"/>
      <w:overflowPunct w:val="0"/>
      <w:autoSpaceDE w:val="0"/>
      <w:autoSpaceDN w:val="0"/>
      <w:adjustRightInd w:val="0"/>
      <w:spacing w:after="0" w:line="240" w:lineRule="auto"/>
      <w:jc w:val="center"/>
      <w:textAlignment w:val="baseline"/>
    </w:pPr>
    <w:rPr>
      <w:rFonts w:ascii="Courier New" w:eastAsia="Courier New" w:hAnsi="Courier New" w:cs="Courier New"/>
      <w:b/>
      <w:bCs/>
      <w:sz w:val="24"/>
      <w:szCs w:val="24"/>
      <w:lang w:val="en-US"/>
    </w:rPr>
  </w:style>
  <w:style w:type="paragraph" w:styleId="afd">
    <w:name w:val="Body Text"/>
    <w:aliases w:val="Знак"/>
    <w:basedOn w:val="a0"/>
    <w:link w:val="afe"/>
    <w:rsid w:val="007D23DB"/>
    <w:pPr>
      <w:widowControl w:val="0"/>
      <w:spacing w:after="120" w:line="240" w:lineRule="auto"/>
    </w:pPr>
    <w:rPr>
      <w:rFonts w:ascii="Courier New" w:eastAsia="Courier New" w:hAnsi="Courier New" w:cs="Courier New"/>
      <w:color w:val="000000"/>
      <w:sz w:val="24"/>
      <w:szCs w:val="24"/>
      <w:lang w:eastAsia="bg-BG"/>
    </w:rPr>
  </w:style>
  <w:style w:type="character" w:customStyle="1" w:styleId="afe">
    <w:name w:val="Основен текст Знак"/>
    <w:aliases w:val="Знак Знак2"/>
    <w:basedOn w:val="a1"/>
    <w:link w:val="afd"/>
    <w:rsid w:val="007D23DB"/>
    <w:rPr>
      <w:rFonts w:ascii="Courier New" w:eastAsia="Courier New" w:hAnsi="Courier New" w:cs="Courier New"/>
      <w:color w:val="000000"/>
      <w:sz w:val="24"/>
      <w:szCs w:val="24"/>
      <w:lang w:eastAsia="bg-BG"/>
    </w:rPr>
  </w:style>
  <w:style w:type="paragraph" w:customStyle="1" w:styleId="FR1">
    <w:name w:val="FR1"/>
    <w:uiPriority w:val="99"/>
    <w:rsid w:val="007D23DB"/>
    <w:pPr>
      <w:widowControl w:val="0"/>
      <w:spacing w:before="20" w:after="0" w:line="240" w:lineRule="auto"/>
    </w:pPr>
    <w:rPr>
      <w:rFonts w:ascii="Arial" w:eastAsia="Courier New" w:hAnsi="Arial" w:cs="Arial"/>
      <w:lang w:eastAsia="bg-BG"/>
    </w:rPr>
  </w:style>
  <w:style w:type="paragraph" w:customStyle="1" w:styleId="zaglawie">
    <w:name w:val="zaglawie"/>
    <w:basedOn w:val="a0"/>
    <w:uiPriority w:val="99"/>
    <w:rsid w:val="007D23DB"/>
    <w:pPr>
      <w:spacing w:before="100" w:after="100" w:line="240" w:lineRule="auto"/>
      <w:ind w:left="200"/>
      <w:jc w:val="center"/>
    </w:pPr>
    <w:rPr>
      <w:rFonts w:ascii="Courier New" w:eastAsia="Courier New" w:hAnsi="Courier New" w:cs="Courier New"/>
      <w:b/>
      <w:bCs/>
      <w:color w:val="000000"/>
      <w:sz w:val="28"/>
      <w:szCs w:val="28"/>
      <w:lang w:eastAsia="bg-BG"/>
    </w:rPr>
  </w:style>
  <w:style w:type="character" w:customStyle="1" w:styleId="FontStyle39">
    <w:name w:val="Font Style39"/>
    <w:uiPriority w:val="99"/>
    <w:rsid w:val="007D23DB"/>
    <w:rPr>
      <w:rFonts w:ascii="Times New Roman" w:hAnsi="Times New Roman" w:cs="Times New Roman"/>
      <w:i/>
      <w:iCs/>
      <w:sz w:val="20"/>
      <w:szCs w:val="20"/>
    </w:rPr>
  </w:style>
  <w:style w:type="paragraph" w:styleId="2f2">
    <w:name w:val="Body Text 2"/>
    <w:aliases w:val="Char, Char"/>
    <w:basedOn w:val="a0"/>
    <w:link w:val="2f3"/>
    <w:uiPriority w:val="99"/>
    <w:rsid w:val="007D23DB"/>
    <w:pPr>
      <w:spacing w:after="120" w:line="480" w:lineRule="auto"/>
    </w:pPr>
    <w:rPr>
      <w:rFonts w:ascii="Courier New" w:eastAsia="Courier New" w:hAnsi="Courier New" w:cs="Courier New"/>
      <w:sz w:val="20"/>
      <w:szCs w:val="20"/>
      <w:lang w:val="en-US" w:eastAsia="bg-BG"/>
    </w:rPr>
  </w:style>
  <w:style w:type="character" w:customStyle="1" w:styleId="2f3">
    <w:name w:val="Основен текст 2 Знак"/>
    <w:aliases w:val="Char Знак, Char Знак"/>
    <w:basedOn w:val="a1"/>
    <w:link w:val="2f2"/>
    <w:uiPriority w:val="99"/>
    <w:rsid w:val="007D23DB"/>
    <w:rPr>
      <w:rFonts w:ascii="Courier New" w:eastAsia="Courier New" w:hAnsi="Courier New" w:cs="Courier New"/>
      <w:sz w:val="20"/>
      <w:szCs w:val="20"/>
      <w:lang w:val="en-US" w:eastAsia="bg-BG"/>
    </w:rPr>
  </w:style>
  <w:style w:type="character" w:customStyle="1" w:styleId="BodyText2Char">
    <w:name w:val="Body Text 2 Char"/>
    <w:aliases w:val="Char Char, Char Char1"/>
    <w:basedOn w:val="a1"/>
    <w:uiPriority w:val="99"/>
    <w:rsid w:val="007D23DB"/>
    <w:rPr>
      <w:rFonts w:cs="Courier New"/>
      <w:lang w:eastAsia="bg-BG"/>
    </w:rPr>
  </w:style>
  <w:style w:type="paragraph" w:styleId="aff">
    <w:name w:val="Body Text Indent"/>
    <w:basedOn w:val="a0"/>
    <w:link w:val="aff0"/>
    <w:rsid w:val="007D23DB"/>
    <w:pPr>
      <w:spacing w:after="0" w:line="240" w:lineRule="auto"/>
      <w:jc w:val="both"/>
    </w:pPr>
    <w:rPr>
      <w:rFonts w:ascii="Times New Roman" w:eastAsia="Times New Roman" w:hAnsi="Times New Roman" w:cs="Times New Roman"/>
      <w:sz w:val="28"/>
      <w:szCs w:val="28"/>
    </w:rPr>
  </w:style>
  <w:style w:type="character" w:customStyle="1" w:styleId="aff0">
    <w:name w:val="Основен текст с отстъп Знак"/>
    <w:basedOn w:val="a1"/>
    <w:link w:val="aff"/>
    <w:rsid w:val="007D23DB"/>
    <w:rPr>
      <w:rFonts w:ascii="Times New Roman" w:eastAsia="Times New Roman" w:hAnsi="Times New Roman" w:cs="Times New Roman"/>
      <w:sz w:val="28"/>
      <w:szCs w:val="28"/>
    </w:rPr>
  </w:style>
  <w:style w:type="paragraph" w:styleId="aff1">
    <w:name w:val="Title"/>
    <w:basedOn w:val="a0"/>
    <w:link w:val="aff2"/>
    <w:uiPriority w:val="99"/>
    <w:qFormat/>
    <w:rsid w:val="007D23DB"/>
    <w:pPr>
      <w:spacing w:after="0" w:line="240" w:lineRule="auto"/>
      <w:jc w:val="center"/>
    </w:pPr>
    <w:rPr>
      <w:rFonts w:ascii="ExcelciorCyr" w:eastAsia="Times New Roman" w:hAnsi="ExcelciorCyr" w:cs="ExcelciorCyr"/>
      <w:b/>
      <w:bCs/>
      <w:sz w:val="48"/>
      <w:szCs w:val="48"/>
      <w:lang w:val="en-US" w:eastAsia="bg-BG"/>
    </w:rPr>
  </w:style>
  <w:style w:type="character" w:customStyle="1" w:styleId="aff2">
    <w:name w:val="Заглавие Знак"/>
    <w:basedOn w:val="a1"/>
    <w:link w:val="aff1"/>
    <w:uiPriority w:val="99"/>
    <w:rsid w:val="007D23DB"/>
    <w:rPr>
      <w:rFonts w:ascii="ExcelciorCyr" w:eastAsia="Times New Roman" w:hAnsi="ExcelciorCyr" w:cs="ExcelciorCyr"/>
      <w:b/>
      <w:bCs/>
      <w:sz w:val="48"/>
      <w:szCs w:val="48"/>
      <w:lang w:val="en-US" w:eastAsia="bg-BG"/>
    </w:rPr>
  </w:style>
  <w:style w:type="paragraph" w:customStyle="1" w:styleId="1d">
    <w:name w:val="Без разредка1"/>
    <w:uiPriority w:val="99"/>
    <w:rsid w:val="007D23DB"/>
    <w:pPr>
      <w:spacing w:after="0" w:line="240" w:lineRule="auto"/>
    </w:pPr>
    <w:rPr>
      <w:rFonts w:ascii="Calibri" w:eastAsia="Courier New" w:hAnsi="Calibri" w:cs="Calibri"/>
      <w:lang w:val="en-US"/>
    </w:rPr>
  </w:style>
  <w:style w:type="character" w:customStyle="1" w:styleId="CharChar4">
    <w:name w:val="Char Char4"/>
    <w:uiPriority w:val="99"/>
    <w:rsid w:val="007D23DB"/>
    <w:rPr>
      <w:rFonts w:cs="Courier New"/>
      <w:lang w:eastAsia="bg-BG"/>
    </w:rPr>
  </w:style>
  <w:style w:type="paragraph" w:styleId="aff3">
    <w:name w:val="Block Text"/>
    <w:basedOn w:val="a0"/>
    <w:uiPriority w:val="99"/>
    <w:rsid w:val="007D23DB"/>
    <w:pPr>
      <w:spacing w:after="0" w:line="240" w:lineRule="auto"/>
      <w:ind w:left="142" w:right="-241"/>
      <w:jc w:val="both"/>
    </w:pPr>
    <w:rPr>
      <w:rFonts w:ascii="ExcelciorCyr" w:eastAsia="Times New Roman" w:hAnsi="ExcelciorCyr" w:cs="ExcelciorCyr"/>
      <w:sz w:val="24"/>
      <w:szCs w:val="24"/>
      <w:lang w:val="en-US" w:eastAsia="bg-BG"/>
    </w:rPr>
  </w:style>
  <w:style w:type="character" w:customStyle="1" w:styleId="CharChar11">
    <w:name w:val="Char Char11"/>
    <w:uiPriority w:val="99"/>
    <w:rsid w:val="007D23DB"/>
    <w:rPr>
      <w:rFonts w:ascii="ExcelciorCyr" w:hAnsi="ExcelciorCyr" w:cs="ExcelciorCyr"/>
      <w:b/>
      <w:bCs/>
      <w:sz w:val="28"/>
      <w:szCs w:val="28"/>
      <w:lang w:val="bg-BG" w:eastAsia="en-US"/>
    </w:rPr>
  </w:style>
  <w:style w:type="paragraph" w:customStyle="1" w:styleId="CharCharChar1CharCharCharCharCharCharCharCharCharCharCharCharChar">
    <w:name w:val="Char Char Char1 Char Char Char Char Char Char Char Char Char Char Char Char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
    <w:name w:val="Char Char Char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
    <w:name w:val="Char Char Char Char Char Char Char1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paragraph" w:customStyle="1" w:styleId="2f4">
    <w:name w:val="Списък на абзаци2"/>
    <w:basedOn w:val="a0"/>
    <w:uiPriority w:val="99"/>
    <w:rsid w:val="007D23DB"/>
    <w:pPr>
      <w:ind w:left="720"/>
    </w:pPr>
    <w:rPr>
      <w:rFonts w:ascii="Calibri" w:eastAsia="Courier New" w:hAnsi="Calibri" w:cs="Calibri"/>
      <w:lang w:val="en-US"/>
    </w:rPr>
  </w:style>
  <w:style w:type="character" w:styleId="aff4">
    <w:name w:val="Strong"/>
    <w:basedOn w:val="a1"/>
    <w:uiPriority w:val="22"/>
    <w:qFormat/>
    <w:rsid w:val="007D23DB"/>
    <w:rPr>
      <w:rFonts w:cs="Courier New"/>
      <w:b/>
      <w:bCs/>
    </w:rPr>
  </w:style>
  <w:style w:type="paragraph" w:customStyle="1" w:styleId="CarChar">
    <w:name w:val="Car Char"/>
    <w:basedOn w:val="a0"/>
    <w:uiPriority w:val="99"/>
    <w:rsid w:val="007D23DB"/>
    <w:pPr>
      <w:spacing w:after="160" w:line="240" w:lineRule="exact"/>
    </w:pPr>
    <w:rPr>
      <w:rFonts w:ascii="Tahoma" w:eastAsia="Times New Roman" w:hAnsi="Tahoma" w:cs="Tahoma"/>
      <w:sz w:val="20"/>
      <w:szCs w:val="20"/>
      <w:lang w:val="en-US"/>
    </w:rPr>
  </w:style>
  <w:style w:type="paragraph" w:customStyle="1" w:styleId="CharCharCharCharCharCharCharCharChar1Char">
    <w:name w:val="Char Char Char Char Char Char Char Char Char1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paragraph" w:customStyle="1" w:styleId="Char1">
    <w:name w:val="Char1"/>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character" w:styleId="aff5">
    <w:name w:val="FollowedHyperlink"/>
    <w:basedOn w:val="a1"/>
    <w:uiPriority w:val="99"/>
    <w:rsid w:val="007D23DB"/>
    <w:rPr>
      <w:rFonts w:cs="Courier New"/>
      <w:color w:val="800080"/>
      <w:u w:val="single"/>
    </w:rPr>
  </w:style>
  <w:style w:type="paragraph" w:customStyle="1" w:styleId="font5">
    <w:name w:val="font5"/>
    <w:basedOn w:val="a0"/>
    <w:rsid w:val="007D23DB"/>
    <w:pPr>
      <w:spacing w:before="100" w:beforeAutospacing="1" w:after="100" w:afterAutospacing="1" w:line="240" w:lineRule="auto"/>
    </w:pPr>
    <w:rPr>
      <w:rFonts w:ascii="Arial" w:eastAsia="Times New Roman" w:hAnsi="Arial" w:cs="Arial"/>
      <w:lang w:eastAsia="bg-BG"/>
    </w:rPr>
  </w:style>
  <w:style w:type="paragraph" w:customStyle="1" w:styleId="font6">
    <w:name w:val="font6"/>
    <w:basedOn w:val="a0"/>
    <w:uiPriority w:val="99"/>
    <w:rsid w:val="007D23DB"/>
    <w:pPr>
      <w:spacing w:before="100" w:beforeAutospacing="1" w:after="100" w:afterAutospacing="1" w:line="240" w:lineRule="auto"/>
    </w:pPr>
    <w:rPr>
      <w:rFonts w:ascii="Arial" w:eastAsia="Times New Roman" w:hAnsi="Arial" w:cs="Arial"/>
      <w:lang w:eastAsia="bg-BG"/>
    </w:rPr>
  </w:style>
  <w:style w:type="paragraph" w:customStyle="1" w:styleId="font7">
    <w:name w:val="font7"/>
    <w:basedOn w:val="a0"/>
    <w:uiPriority w:val="99"/>
    <w:rsid w:val="007D23DB"/>
    <w:pPr>
      <w:spacing w:before="100" w:beforeAutospacing="1" w:after="100" w:afterAutospacing="1" w:line="240" w:lineRule="auto"/>
    </w:pPr>
    <w:rPr>
      <w:rFonts w:ascii="Arial" w:eastAsia="Times New Roman" w:hAnsi="Arial" w:cs="Arial"/>
      <w:i/>
      <w:iCs/>
      <w:lang w:eastAsia="bg-BG"/>
    </w:rPr>
  </w:style>
  <w:style w:type="paragraph" w:customStyle="1" w:styleId="font8">
    <w:name w:val="font8"/>
    <w:basedOn w:val="a0"/>
    <w:uiPriority w:val="99"/>
    <w:rsid w:val="007D23DB"/>
    <w:pPr>
      <w:spacing w:before="100" w:beforeAutospacing="1" w:after="100" w:afterAutospacing="1" w:line="240" w:lineRule="auto"/>
    </w:pPr>
    <w:rPr>
      <w:rFonts w:ascii="Arial" w:eastAsia="Times New Roman" w:hAnsi="Arial" w:cs="Arial"/>
      <w:color w:val="FF0000"/>
      <w:lang w:eastAsia="bg-BG"/>
    </w:rPr>
  </w:style>
  <w:style w:type="paragraph" w:customStyle="1" w:styleId="font9">
    <w:name w:val="font9"/>
    <w:basedOn w:val="a0"/>
    <w:uiPriority w:val="99"/>
    <w:rsid w:val="007D23DB"/>
    <w:pPr>
      <w:spacing w:before="100" w:beforeAutospacing="1" w:after="100" w:afterAutospacing="1" w:line="240" w:lineRule="auto"/>
    </w:pPr>
    <w:rPr>
      <w:rFonts w:ascii="Arial" w:eastAsia="Times New Roman" w:hAnsi="Arial" w:cs="Arial"/>
      <w:color w:val="FF0000"/>
      <w:lang w:eastAsia="bg-BG"/>
    </w:rPr>
  </w:style>
  <w:style w:type="paragraph" w:customStyle="1" w:styleId="xl19">
    <w:name w:val="xl1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20">
    <w:name w:val="xl20"/>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21">
    <w:name w:val="xl21"/>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bottom"/>
    </w:pPr>
    <w:rPr>
      <w:rFonts w:ascii="Arial" w:eastAsia="Times New Roman" w:hAnsi="Arial" w:cs="Arial"/>
      <w:lang w:eastAsia="bg-BG"/>
    </w:rPr>
  </w:style>
  <w:style w:type="paragraph" w:customStyle="1" w:styleId="xl22">
    <w:name w:val="xl22"/>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23">
    <w:name w:val="xl23"/>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24">
    <w:name w:val="xl24"/>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25">
    <w:name w:val="xl25"/>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lang w:eastAsia="bg-BG"/>
    </w:rPr>
  </w:style>
  <w:style w:type="paragraph" w:customStyle="1" w:styleId="xl26">
    <w:name w:val="xl2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27">
    <w:name w:val="xl2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28">
    <w:name w:val="xl28"/>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29">
    <w:name w:val="xl2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30">
    <w:name w:val="xl30"/>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31">
    <w:name w:val="xl31"/>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lang w:eastAsia="bg-BG"/>
    </w:rPr>
  </w:style>
  <w:style w:type="paragraph" w:customStyle="1" w:styleId="xl32">
    <w:name w:val="xl32"/>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3">
    <w:name w:val="xl33"/>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4">
    <w:name w:val="xl34"/>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b/>
      <w:bCs/>
      <w:lang w:eastAsia="bg-BG"/>
    </w:rPr>
  </w:style>
  <w:style w:type="paragraph" w:customStyle="1" w:styleId="xl35">
    <w:name w:val="xl35"/>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6">
    <w:name w:val="xl3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37">
    <w:name w:val="xl3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38">
    <w:name w:val="xl38"/>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b/>
      <w:bCs/>
      <w:lang w:eastAsia="bg-BG"/>
    </w:rPr>
  </w:style>
  <w:style w:type="paragraph" w:customStyle="1" w:styleId="xl39">
    <w:name w:val="xl3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40">
    <w:name w:val="xl40"/>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41">
    <w:name w:val="xl41"/>
    <w:basedOn w:val="a0"/>
    <w:uiPriority w:val="99"/>
    <w:rsid w:val="007D23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2">
    <w:name w:val="xl42"/>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3">
    <w:name w:val="xl43"/>
    <w:basedOn w:val="a0"/>
    <w:uiPriority w:val="99"/>
    <w:rsid w:val="007D23D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4">
    <w:name w:val="xl44"/>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5">
    <w:name w:val="xl45"/>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6">
    <w:name w:val="xl46"/>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7">
    <w:name w:val="xl47"/>
    <w:basedOn w:val="a0"/>
    <w:uiPriority w:val="99"/>
    <w:rsid w:val="007D2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8">
    <w:name w:val="xl48"/>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49">
    <w:name w:val="xl49"/>
    <w:basedOn w:val="a0"/>
    <w:uiPriority w:val="99"/>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bottom"/>
    </w:pPr>
    <w:rPr>
      <w:rFonts w:ascii="Arial" w:eastAsia="Times New Roman" w:hAnsi="Arial" w:cs="Arial"/>
      <w:sz w:val="18"/>
      <w:szCs w:val="18"/>
      <w:lang w:eastAsia="bg-BG"/>
    </w:rPr>
  </w:style>
  <w:style w:type="paragraph" w:customStyle="1" w:styleId="xl50">
    <w:name w:val="xl50"/>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51">
    <w:name w:val="xl51"/>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52">
    <w:name w:val="xl52"/>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53">
    <w:name w:val="xl53"/>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u w:val="single"/>
      <w:lang w:eastAsia="bg-BG"/>
    </w:rPr>
  </w:style>
  <w:style w:type="paragraph" w:customStyle="1" w:styleId="xl54">
    <w:name w:val="xl54"/>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u w:val="single"/>
      <w:lang w:eastAsia="bg-BG"/>
    </w:rPr>
  </w:style>
  <w:style w:type="paragraph" w:customStyle="1" w:styleId="xl55">
    <w:name w:val="xl55"/>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56">
    <w:name w:val="xl5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57">
    <w:name w:val="xl5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u w:val="single"/>
      <w:lang w:eastAsia="bg-BG"/>
    </w:rPr>
  </w:style>
  <w:style w:type="paragraph" w:customStyle="1" w:styleId="xl58">
    <w:name w:val="xl58"/>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bottom"/>
    </w:pPr>
    <w:rPr>
      <w:rFonts w:ascii="Arial" w:eastAsia="Times New Roman" w:hAnsi="Arial" w:cs="Arial"/>
      <w:b/>
      <w:bCs/>
      <w:lang w:eastAsia="bg-BG"/>
    </w:rPr>
  </w:style>
  <w:style w:type="paragraph" w:customStyle="1" w:styleId="xl59">
    <w:name w:val="xl59"/>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60">
    <w:name w:val="xl60"/>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lang w:eastAsia="bg-BG"/>
    </w:rPr>
  </w:style>
  <w:style w:type="paragraph" w:customStyle="1" w:styleId="xl61">
    <w:name w:val="xl61"/>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62">
    <w:name w:val="xl62"/>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63">
    <w:name w:val="xl63"/>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64">
    <w:name w:val="xl64"/>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lang w:eastAsia="bg-BG"/>
    </w:rPr>
  </w:style>
  <w:style w:type="paragraph" w:customStyle="1" w:styleId="xl65">
    <w:name w:val="xl65"/>
    <w:basedOn w:val="a0"/>
    <w:rsid w:val="007D23DB"/>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66">
    <w:name w:val="xl66"/>
    <w:basedOn w:val="a0"/>
    <w:rsid w:val="007D23D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67">
    <w:name w:val="xl67"/>
    <w:basedOn w:val="a0"/>
    <w:rsid w:val="007D23DB"/>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lang w:eastAsia="bg-BG"/>
    </w:rPr>
  </w:style>
  <w:style w:type="paragraph" w:customStyle="1" w:styleId="xl68">
    <w:name w:val="xl68"/>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Times New Roman" w:eastAsia="Times New Roman" w:hAnsi="Times New Roman" w:cs="Times New Roman"/>
      <w:sz w:val="24"/>
      <w:szCs w:val="24"/>
      <w:lang w:eastAsia="bg-BG"/>
    </w:rPr>
  </w:style>
  <w:style w:type="paragraph" w:customStyle="1" w:styleId="xl69">
    <w:name w:val="xl69"/>
    <w:basedOn w:val="a0"/>
    <w:rsid w:val="007D23DB"/>
    <w:pPr>
      <w:spacing w:before="100" w:beforeAutospacing="1" w:after="100" w:afterAutospacing="1" w:line="240" w:lineRule="auto"/>
    </w:pPr>
    <w:rPr>
      <w:rFonts w:ascii="Arial" w:eastAsia="Times New Roman" w:hAnsi="Arial" w:cs="Arial"/>
      <w:lang w:eastAsia="bg-BG"/>
    </w:rPr>
  </w:style>
  <w:style w:type="paragraph" w:customStyle="1" w:styleId="xl70">
    <w:name w:val="xl70"/>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u w:val="single"/>
      <w:lang w:eastAsia="bg-BG"/>
    </w:rPr>
  </w:style>
  <w:style w:type="paragraph" w:customStyle="1" w:styleId="xl71">
    <w:name w:val="xl71"/>
    <w:basedOn w:val="a0"/>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lang w:eastAsia="bg-BG"/>
    </w:rPr>
  </w:style>
  <w:style w:type="paragraph" w:customStyle="1" w:styleId="xl72">
    <w:name w:val="xl72"/>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b/>
      <w:bCs/>
      <w:u w:val="single"/>
      <w:lang w:eastAsia="bg-BG"/>
    </w:rPr>
  </w:style>
  <w:style w:type="paragraph" w:customStyle="1" w:styleId="xl73">
    <w:name w:val="xl73"/>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bg-BG"/>
    </w:rPr>
  </w:style>
  <w:style w:type="paragraph" w:customStyle="1" w:styleId="xl74">
    <w:name w:val="xl74"/>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bg-BG"/>
    </w:rPr>
  </w:style>
  <w:style w:type="paragraph" w:customStyle="1" w:styleId="xl75">
    <w:name w:val="xl75"/>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76">
    <w:name w:val="xl76"/>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color w:val="FF0000"/>
      <w:lang w:eastAsia="bg-BG"/>
    </w:rPr>
  </w:style>
  <w:style w:type="paragraph" w:customStyle="1" w:styleId="xl77">
    <w:name w:val="xl77"/>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lang w:eastAsia="bg-BG"/>
    </w:rPr>
  </w:style>
  <w:style w:type="paragraph" w:customStyle="1" w:styleId="xl78">
    <w:name w:val="xl78"/>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bg-BG"/>
    </w:rPr>
  </w:style>
  <w:style w:type="paragraph" w:customStyle="1" w:styleId="xl79">
    <w:name w:val="xl79"/>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bg-BG"/>
    </w:rPr>
  </w:style>
  <w:style w:type="paragraph" w:customStyle="1" w:styleId="xl80">
    <w:name w:val="xl80"/>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b/>
      <w:bCs/>
      <w:u w:val="single"/>
      <w:lang w:eastAsia="bg-BG"/>
    </w:rPr>
  </w:style>
  <w:style w:type="paragraph" w:customStyle="1" w:styleId="xl81">
    <w:name w:val="xl81"/>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bg-BG"/>
    </w:rPr>
  </w:style>
  <w:style w:type="paragraph" w:customStyle="1" w:styleId="xl82">
    <w:name w:val="xl82"/>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Arial" w:eastAsia="Times New Roman" w:hAnsi="Arial" w:cs="Arial"/>
      <w:lang w:eastAsia="bg-BG"/>
    </w:rPr>
  </w:style>
  <w:style w:type="paragraph" w:customStyle="1" w:styleId="xl83">
    <w:name w:val="xl83"/>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bg-BG"/>
    </w:rPr>
  </w:style>
  <w:style w:type="paragraph" w:customStyle="1" w:styleId="xl84">
    <w:name w:val="xl84"/>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u w:val="single"/>
      <w:lang w:eastAsia="bg-BG"/>
    </w:rPr>
  </w:style>
  <w:style w:type="paragraph" w:customStyle="1" w:styleId="xl85">
    <w:name w:val="xl85"/>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86">
    <w:name w:val="xl86"/>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lang w:eastAsia="bg-BG"/>
    </w:rPr>
  </w:style>
  <w:style w:type="paragraph" w:styleId="2f5">
    <w:name w:val="Body Text Indent 2"/>
    <w:basedOn w:val="a0"/>
    <w:link w:val="2f6"/>
    <w:uiPriority w:val="99"/>
    <w:rsid w:val="007D23DB"/>
    <w:pPr>
      <w:spacing w:after="120" w:line="480" w:lineRule="auto"/>
      <w:ind w:left="360"/>
    </w:pPr>
    <w:rPr>
      <w:rFonts w:ascii="Times New Roman" w:eastAsia="Times New Roman" w:hAnsi="Times New Roman" w:cs="Times New Roman"/>
      <w:sz w:val="20"/>
      <w:szCs w:val="20"/>
      <w:lang w:val="en-US" w:eastAsia="bg-BG"/>
    </w:rPr>
  </w:style>
  <w:style w:type="character" w:customStyle="1" w:styleId="2f6">
    <w:name w:val="Основен текст с отстъп 2 Знак"/>
    <w:basedOn w:val="a1"/>
    <w:link w:val="2f5"/>
    <w:uiPriority w:val="99"/>
    <w:rsid w:val="007D23DB"/>
    <w:rPr>
      <w:rFonts w:ascii="Times New Roman" w:eastAsia="Times New Roman" w:hAnsi="Times New Roman" w:cs="Times New Roman"/>
      <w:sz w:val="20"/>
      <w:szCs w:val="20"/>
      <w:lang w:val="en-US" w:eastAsia="bg-BG"/>
    </w:rPr>
  </w:style>
  <w:style w:type="paragraph" w:customStyle="1" w:styleId="CharCharCharCharCharChar1CharCharCharChar">
    <w:name w:val="Char Char Char Char Char Char1 Char Char Char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character" w:styleId="HTML">
    <w:name w:val="HTML Typewriter"/>
    <w:basedOn w:val="a1"/>
    <w:uiPriority w:val="99"/>
    <w:rsid w:val="007D23DB"/>
    <w:rPr>
      <w:rFonts w:ascii="Courier New" w:hAnsi="Courier New" w:cs="Courier New"/>
      <w:sz w:val="20"/>
      <w:szCs w:val="20"/>
    </w:rPr>
  </w:style>
  <w:style w:type="paragraph" w:customStyle="1" w:styleId="CharCharCharCharCharChar">
    <w:name w:val="Char Char Char Char Char Char"/>
    <w:basedOn w:val="a0"/>
    <w:uiPriority w:val="99"/>
    <w:rsid w:val="007D23DB"/>
    <w:pPr>
      <w:tabs>
        <w:tab w:val="left" w:pos="709"/>
      </w:tabs>
      <w:spacing w:after="0" w:line="240" w:lineRule="auto"/>
    </w:pPr>
    <w:rPr>
      <w:rFonts w:ascii="Tahoma" w:eastAsia="Times New Roman" w:hAnsi="Tahoma" w:cs="Tahoma"/>
      <w:sz w:val="24"/>
      <w:szCs w:val="24"/>
      <w:lang w:val="pl-PL" w:eastAsia="pl-PL"/>
    </w:rPr>
  </w:style>
  <w:style w:type="paragraph" w:styleId="aff6">
    <w:name w:val="Plain Text"/>
    <w:basedOn w:val="a0"/>
    <w:link w:val="aff7"/>
    <w:uiPriority w:val="99"/>
    <w:rsid w:val="007D23DB"/>
    <w:pPr>
      <w:spacing w:after="0" w:line="240" w:lineRule="auto"/>
    </w:pPr>
    <w:rPr>
      <w:rFonts w:ascii="ISOCT" w:eastAsia="Times New Roman" w:hAnsi="ISOCT" w:cs="ISOCT"/>
      <w:sz w:val="20"/>
      <w:szCs w:val="20"/>
      <w:lang w:val="en-US"/>
    </w:rPr>
  </w:style>
  <w:style w:type="character" w:customStyle="1" w:styleId="aff7">
    <w:name w:val="Обикновен текст Знак"/>
    <w:basedOn w:val="a1"/>
    <w:link w:val="aff6"/>
    <w:uiPriority w:val="99"/>
    <w:rsid w:val="007D23DB"/>
    <w:rPr>
      <w:rFonts w:ascii="ISOCT" w:eastAsia="Times New Roman" w:hAnsi="ISOCT" w:cs="ISOCT"/>
      <w:sz w:val="20"/>
      <w:szCs w:val="20"/>
      <w:lang w:val="en-US"/>
    </w:rPr>
  </w:style>
  <w:style w:type="character" w:customStyle="1" w:styleId="CharChar6">
    <w:name w:val="Char Char6"/>
    <w:uiPriority w:val="99"/>
    <w:rsid w:val="007D23DB"/>
    <w:rPr>
      <w:rFonts w:ascii="Arial" w:hAnsi="Arial" w:cs="Arial"/>
      <w:b/>
      <w:bCs/>
      <w:sz w:val="26"/>
      <w:szCs w:val="26"/>
      <w:lang w:val="en-US" w:eastAsia="bg-BG"/>
    </w:rPr>
  </w:style>
  <w:style w:type="paragraph" w:styleId="aff8">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ff9"/>
    <w:uiPriority w:val="99"/>
    <w:rsid w:val="007D23DB"/>
    <w:pPr>
      <w:spacing w:after="0" w:line="240" w:lineRule="auto"/>
    </w:pPr>
    <w:rPr>
      <w:rFonts w:ascii="Times New Roman" w:eastAsia="Times New Roman" w:hAnsi="Times New Roman" w:cs="Times New Roman"/>
      <w:sz w:val="20"/>
      <w:szCs w:val="20"/>
    </w:rPr>
  </w:style>
  <w:style w:type="character" w:customStyle="1" w:styleId="af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1"/>
    <w:link w:val="aff8"/>
    <w:uiPriority w:val="99"/>
    <w:rsid w:val="007D23DB"/>
    <w:rPr>
      <w:rFonts w:ascii="Times New Roman" w:eastAsia="Times New Roman" w:hAnsi="Times New Roman" w:cs="Times New Roman"/>
      <w:sz w:val="20"/>
      <w:szCs w:val="20"/>
    </w:rPr>
  </w:style>
  <w:style w:type="character" w:styleId="affa">
    <w:name w:val="footnote reference"/>
    <w:aliases w:val="Footnote symbol"/>
    <w:basedOn w:val="a1"/>
    <w:uiPriority w:val="99"/>
    <w:rsid w:val="007D23DB"/>
    <w:rPr>
      <w:rFonts w:cs="Courier New"/>
      <w:vertAlign w:val="superscript"/>
    </w:rPr>
  </w:style>
  <w:style w:type="paragraph" w:customStyle="1" w:styleId="normaltableau">
    <w:name w:val="normal_tableau"/>
    <w:basedOn w:val="a0"/>
    <w:uiPriority w:val="99"/>
    <w:rsid w:val="007D23DB"/>
    <w:pPr>
      <w:spacing w:before="120" w:after="120" w:line="240" w:lineRule="auto"/>
      <w:jc w:val="both"/>
    </w:pPr>
    <w:rPr>
      <w:rFonts w:ascii="Optima" w:eastAsia="Times New Roman" w:hAnsi="Optima" w:cs="Optima"/>
      <w:lang w:val="en-GB"/>
    </w:rPr>
  </w:style>
  <w:style w:type="character" w:customStyle="1" w:styleId="CharCharChar1">
    <w:name w:val="Char Char Char1"/>
    <w:uiPriority w:val="99"/>
    <w:rsid w:val="007D23DB"/>
    <w:rPr>
      <w:rFonts w:cs="Courier New"/>
      <w:lang w:val="en-US" w:eastAsia="bg-BG"/>
    </w:rPr>
  </w:style>
  <w:style w:type="character" w:customStyle="1" w:styleId="CharChar3">
    <w:name w:val="Char Char3"/>
    <w:uiPriority w:val="99"/>
    <w:rsid w:val="007D23DB"/>
    <w:rPr>
      <w:rFonts w:cs="Courier New"/>
      <w:sz w:val="28"/>
      <w:szCs w:val="28"/>
      <w:lang w:val="bg-BG" w:eastAsia="en-US"/>
    </w:rPr>
  </w:style>
  <w:style w:type="character" w:customStyle="1" w:styleId="CharChar2">
    <w:name w:val="Char Char2"/>
    <w:uiPriority w:val="99"/>
    <w:rsid w:val="007D23DB"/>
    <w:rPr>
      <w:rFonts w:ascii="ExcelciorCyr" w:hAnsi="ExcelciorCyr" w:cs="ExcelciorCyr"/>
      <w:b/>
      <w:bCs/>
      <w:sz w:val="48"/>
      <w:szCs w:val="48"/>
      <w:lang w:val="en-US" w:eastAsia="bg-BG"/>
    </w:rPr>
  </w:style>
  <w:style w:type="paragraph" w:styleId="HTML0">
    <w:name w:val="HTML Preformatted"/>
    <w:basedOn w:val="a0"/>
    <w:link w:val="HTML1"/>
    <w:uiPriority w:val="99"/>
    <w:rsid w:val="007D2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1">
    <w:name w:val="HTML стандартен Знак"/>
    <w:basedOn w:val="a1"/>
    <w:link w:val="HTML0"/>
    <w:uiPriority w:val="99"/>
    <w:rsid w:val="007D23DB"/>
    <w:rPr>
      <w:rFonts w:ascii="Courier New" w:eastAsia="Times New Roman" w:hAnsi="Courier New" w:cs="Courier New"/>
      <w:sz w:val="20"/>
      <w:szCs w:val="20"/>
      <w:lang w:eastAsia="bg-BG"/>
    </w:rPr>
  </w:style>
  <w:style w:type="paragraph" w:customStyle="1" w:styleId="font0">
    <w:name w:val="font0"/>
    <w:basedOn w:val="a0"/>
    <w:uiPriority w:val="99"/>
    <w:rsid w:val="007D23DB"/>
    <w:pPr>
      <w:spacing w:before="100" w:beforeAutospacing="1" w:after="100" w:afterAutospacing="1" w:line="240" w:lineRule="auto"/>
    </w:pPr>
    <w:rPr>
      <w:rFonts w:ascii="Arial" w:eastAsia="Times New Roman" w:hAnsi="Arial" w:cs="Arial"/>
      <w:sz w:val="20"/>
      <w:szCs w:val="20"/>
      <w:lang w:val="en-US"/>
    </w:rPr>
  </w:style>
  <w:style w:type="paragraph" w:customStyle="1" w:styleId="xl87">
    <w:name w:val="xl87"/>
    <w:basedOn w:val="a0"/>
    <w:rsid w:val="007D23DB"/>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88">
    <w:name w:val="xl88"/>
    <w:basedOn w:val="a0"/>
    <w:rsid w:val="007D2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9">
    <w:name w:val="xl89"/>
    <w:basedOn w:val="a0"/>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lang w:val="en-US"/>
    </w:rPr>
  </w:style>
  <w:style w:type="paragraph" w:customStyle="1" w:styleId="xl90">
    <w:name w:val="xl90"/>
    <w:basedOn w:val="a0"/>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val="en-US"/>
    </w:rPr>
  </w:style>
  <w:style w:type="paragraph" w:customStyle="1" w:styleId="xl91">
    <w:name w:val="xl91"/>
    <w:basedOn w:val="a0"/>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lang w:val="en-US"/>
    </w:rPr>
  </w:style>
  <w:style w:type="paragraph" w:customStyle="1" w:styleId="xl92">
    <w:name w:val="xl92"/>
    <w:basedOn w:val="a0"/>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93">
    <w:name w:val="xl93"/>
    <w:basedOn w:val="a0"/>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94">
    <w:name w:val="xl94"/>
    <w:basedOn w:val="a0"/>
    <w:rsid w:val="007D23D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5">
    <w:name w:val="xl95"/>
    <w:basedOn w:val="a0"/>
    <w:rsid w:val="007D23D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6">
    <w:name w:val="xl96"/>
    <w:basedOn w:val="a0"/>
    <w:rsid w:val="007D23DB"/>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7">
    <w:name w:val="xl97"/>
    <w:basedOn w:val="a0"/>
    <w:rsid w:val="007D23DB"/>
    <w:pPr>
      <w:pBdr>
        <w:top w:val="single" w:sz="8" w:space="0" w:color="auto"/>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98">
    <w:name w:val="xl98"/>
    <w:basedOn w:val="a0"/>
    <w:rsid w:val="007D23D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9">
    <w:name w:val="xl99"/>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lang w:val="en-US"/>
    </w:rPr>
  </w:style>
  <w:style w:type="paragraph" w:customStyle="1" w:styleId="xl100">
    <w:name w:val="xl100"/>
    <w:basedOn w:val="a0"/>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1">
    <w:name w:val="xl101"/>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02">
    <w:name w:val="xl102"/>
    <w:basedOn w:val="a0"/>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03">
    <w:name w:val="xl103"/>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04">
    <w:name w:val="xl104"/>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en-US"/>
    </w:rPr>
  </w:style>
  <w:style w:type="paragraph" w:customStyle="1" w:styleId="xl105">
    <w:name w:val="xl105"/>
    <w:basedOn w:val="a0"/>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06">
    <w:name w:val="xl106"/>
    <w:basedOn w:val="a0"/>
    <w:rsid w:val="007D23DB"/>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07">
    <w:name w:val="xl107"/>
    <w:basedOn w:val="a0"/>
    <w:uiPriority w:val="99"/>
    <w:rsid w:val="007D23D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8">
    <w:name w:val="xl108"/>
    <w:basedOn w:val="a0"/>
    <w:uiPriority w:val="99"/>
    <w:rsid w:val="007D23D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09">
    <w:name w:val="xl109"/>
    <w:basedOn w:val="a0"/>
    <w:uiPriority w:val="99"/>
    <w:rsid w:val="007D23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10">
    <w:name w:val="xl110"/>
    <w:basedOn w:val="a0"/>
    <w:uiPriority w:val="99"/>
    <w:rsid w:val="007D23DB"/>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1">
    <w:name w:val="xl111"/>
    <w:basedOn w:val="a0"/>
    <w:uiPriority w:val="99"/>
    <w:rsid w:val="007D23D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2">
    <w:name w:val="xl112"/>
    <w:basedOn w:val="a0"/>
    <w:uiPriority w:val="99"/>
    <w:rsid w:val="007D23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13">
    <w:name w:val="xl113"/>
    <w:basedOn w:val="a0"/>
    <w:uiPriority w:val="99"/>
    <w:rsid w:val="007D23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4">
    <w:name w:val="xl114"/>
    <w:basedOn w:val="a0"/>
    <w:uiPriority w:val="99"/>
    <w:rsid w:val="007D23D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15">
    <w:name w:val="xl115"/>
    <w:basedOn w:val="a0"/>
    <w:uiPriority w:val="99"/>
    <w:rsid w:val="007D23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6">
    <w:name w:val="xl116"/>
    <w:basedOn w:val="a0"/>
    <w:uiPriority w:val="99"/>
    <w:rsid w:val="007D23DB"/>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7">
    <w:name w:val="xl117"/>
    <w:basedOn w:val="a0"/>
    <w:uiPriority w:val="99"/>
    <w:rsid w:val="007D23DB"/>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18">
    <w:name w:val="xl118"/>
    <w:basedOn w:val="a0"/>
    <w:uiPriority w:val="99"/>
    <w:rsid w:val="007D23DB"/>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19">
    <w:name w:val="xl119"/>
    <w:basedOn w:val="a0"/>
    <w:uiPriority w:val="99"/>
    <w:rsid w:val="007D23DB"/>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20">
    <w:name w:val="xl120"/>
    <w:basedOn w:val="a0"/>
    <w:uiPriority w:val="99"/>
    <w:rsid w:val="007D23D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21">
    <w:name w:val="xl121"/>
    <w:basedOn w:val="a0"/>
    <w:uiPriority w:val="99"/>
    <w:rsid w:val="007D23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22">
    <w:name w:val="xl122"/>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23">
    <w:name w:val="xl123"/>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24">
    <w:name w:val="xl124"/>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25">
    <w:name w:val="xl125"/>
    <w:basedOn w:val="a0"/>
    <w:uiPriority w:val="99"/>
    <w:rsid w:val="007D23D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26">
    <w:name w:val="xl126"/>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en-US"/>
    </w:rPr>
  </w:style>
  <w:style w:type="paragraph" w:customStyle="1" w:styleId="xl127">
    <w:name w:val="xl12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lang w:val="en-US"/>
    </w:rPr>
  </w:style>
  <w:style w:type="paragraph" w:customStyle="1" w:styleId="xl128">
    <w:name w:val="xl128"/>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29">
    <w:name w:val="xl12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30">
    <w:name w:val="xl130"/>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31">
    <w:name w:val="xl131"/>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val="en-US"/>
    </w:rPr>
  </w:style>
  <w:style w:type="paragraph" w:customStyle="1" w:styleId="xl132">
    <w:name w:val="xl132"/>
    <w:basedOn w:val="a0"/>
    <w:uiPriority w:val="99"/>
    <w:rsid w:val="007D23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val="en-US"/>
    </w:rPr>
  </w:style>
  <w:style w:type="paragraph" w:customStyle="1" w:styleId="xl133">
    <w:name w:val="xl133"/>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val="en-US"/>
    </w:rPr>
  </w:style>
  <w:style w:type="paragraph" w:customStyle="1" w:styleId="xl134">
    <w:name w:val="xl134"/>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lang w:val="en-US"/>
    </w:rPr>
  </w:style>
  <w:style w:type="paragraph" w:customStyle="1" w:styleId="xl135">
    <w:name w:val="xl135"/>
    <w:basedOn w:val="a0"/>
    <w:uiPriority w:val="99"/>
    <w:rsid w:val="007D23D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lang w:val="en-US"/>
    </w:rPr>
  </w:style>
  <w:style w:type="paragraph" w:customStyle="1" w:styleId="xl136">
    <w:name w:val="xl136"/>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37">
    <w:name w:val="xl137"/>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val="en-US"/>
    </w:rPr>
  </w:style>
  <w:style w:type="paragraph" w:customStyle="1" w:styleId="xl138">
    <w:name w:val="xl138"/>
    <w:basedOn w:val="a0"/>
    <w:uiPriority w:val="99"/>
    <w:rsid w:val="007D23DB"/>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39">
    <w:name w:val="xl139"/>
    <w:basedOn w:val="a0"/>
    <w:uiPriority w:val="99"/>
    <w:rsid w:val="007D23D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40">
    <w:name w:val="xl140"/>
    <w:basedOn w:val="a0"/>
    <w:uiPriority w:val="99"/>
    <w:rsid w:val="007D23DB"/>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41">
    <w:name w:val="xl141"/>
    <w:basedOn w:val="a0"/>
    <w:uiPriority w:val="99"/>
    <w:rsid w:val="007D23DB"/>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42">
    <w:name w:val="xl142"/>
    <w:basedOn w:val="a0"/>
    <w:uiPriority w:val="99"/>
    <w:rsid w:val="007D23DB"/>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43">
    <w:name w:val="xl143"/>
    <w:basedOn w:val="a0"/>
    <w:uiPriority w:val="99"/>
    <w:rsid w:val="007D2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val="en-US"/>
    </w:rPr>
  </w:style>
  <w:style w:type="paragraph" w:customStyle="1" w:styleId="xl144">
    <w:name w:val="xl144"/>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val="en-US"/>
    </w:rPr>
  </w:style>
  <w:style w:type="paragraph" w:customStyle="1" w:styleId="xl145">
    <w:name w:val="xl145"/>
    <w:basedOn w:val="a0"/>
    <w:uiPriority w:val="99"/>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val="en-US"/>
    </w:rPr>
  </w:style>
  <w:style w:type="paragraph" w:customStyle="1" w:styleId="xl146">
    <w:name w:val="xl14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47">
    <w:name w:val="xl147"/>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48">
    <w:name w:val="xl148"/>
    <w:basedOn w:val="a0"/>
    <w:uiPriority w:val="99"/>
    <w:rsid w:val="007D2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49">
    <w:name w:val="xl149"/>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50">
    <w:name w:val="xl150"/>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en-US"/>
    </w:rPr>
  </w:style>
  <w:style w:type="paragraph" w:customStyle="1" w:styleId="xl151">
    <w:name w:val="xl151"/>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52">
    <w:name w:val="xl152"/>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53">
    <w:name w:val="xl153"/>
    <w:basedOn w:val="a0"/>
    <w:uiPriority w:val="99"/>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54">
    <w:name w:val="xl154"/>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val="en-US"/>
    </w:rPr>
  </w:style>
  <w:style w:type="paragraph" w:customStyle="1" w:styleId="xl155">
    <w:name w:val="xl155"/>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val="en-US"/>
    </w:rPr>
  </w:style>
  <w:style w:type="paragraph" w:customStyle="1" w:styleId="xl156">
    <w:name w:val="xl15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lang w:val="en-US"/>
    </w:rPr>
  </w:style>
  <w:style w:type="paragraph" w:customStyle="1" w:styleId="xl157">
    <w:name w:val="xl157"/>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val="en-US"/>
    </w:rPr>
  </w:style>
  <w:style w:type="paragraph" w:customStyle="1" w:styleId="xl158">
    <w:name w:val="xl158"/>
    <w:basedOn w:val="a0"/>
    <w:uiPriority w:val="99"/>
    <w:rsid w:val="007D23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val="en-US"/>
    </w:rPr>
  </w:style>
  <w:style w:type="paragraph" w:customStyle="1" w:styleId="xl159">
    <w:name w:val="xl15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val="en-US"/>
    </w:rPr>
  </w:style>
  <w:style w:type="paragraph" w:customStyle="1" w:styleId="xl160">
    <w:name w:val="xl160"/>
    <w:basedOn w:val="a0"/>
    <w:uiPriority w:val="99"/>
    <w:rsid w:val="007D23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val="en-US"/>
    </w:rPr>
  </w:style>
  <w:style w:type="paragraph" w:customStyle="1" w:styleId="xl161">
    <w:name w:val="xl161"/>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lang w:val="en-US"/>
    </w:rPr>
  </w:style>
  <w:style w:type="paragraph" w:customStyle="1" w:styleId="xl162">
    <w:name w:val="xl162"/>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val="en-US"/>
    </w:rPr>
  </w:style>
  <w:style w:type="paragraph" w:customStyle="1" w:styleId="xl163">
    <w:name w:val="xl163"/>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val="en-US"/>
    </w:rPr>
  </w:style>
  <w:style w:type="paragraph" w:customStyle="1" w:styleId="xl164">
    <w:name w:val="xl164"/>
    <w:basedOn w:val="a0"/>
    <w:uiPriority w:val="99"/>
    <w:rsid w:val="007D23DB"/>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65">
    <w:name w:val="xl165"/>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val="en-US"/>
    </w:rPr>
  </w:style>
  <w:style w:type="paragraph" w:customStyle="1" w:styleId="xl166">
    <w:name w:val="xl166"/>
    <w:basedOn w:val="a0"/>
    <w:uiPriority w:val="99"/>
    <w:rsid w:val="007D23D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67">
    <w:name w:val="xl16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lang w:val="en-US"/>
    </w:rPr>
  </w:style>
  <w:style w:type="paragraph" w:customStyle="1" w:styleId="xl168">
    <w:name w:val="xl168"/>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val="en-US"/>
    </w:rPr>
  </w:style>
  <w:style w:type="paragraph" w:customStyle="1" w:styleId="xl169">
    <w:name w:val="xl16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70">
    <w:name w:val="xl170"/>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71">
    <w:name w:val="xl171"/>
    <w:basedOn w:val="a0"/>
    <w:uiPriority w:val="99"/>
    <w:rsid w:val="007D23D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72">
    <w:name w:val="xl172"/>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en-US"/>
    </w:rPr>
  </w:style>
  <w:style w:type="paragraph" w:customStyle="1" w:styleId="xl173">
    <w:name w:val="xl173"/>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74">
    <w:name w:val="xl174"/>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75">
    <w:name w:val="xl175"/>
    <w:basedOn w:val="a0"/>
    <w:uiPriority w:val="99"/>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76">
    <w:name w:val="xl17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val="en-US"/>
    </w:rPr>
  </w:style>
  <w:style w:type="paragraph" w:customStyle="1" w:styleId="xl177">
    <w:name w:val="xl177"/>
    <w:basedOn w:val="a0"/>
    <w:uiPriority w:val="99"/>
    <w:rsid w:val="007D23DB"/>
    <w:pPr>
      <w:spacing w:before="100" w:beforeAutospacing="1" w:after="100" w:afterAutospacing="1" w:line="240" w:lineRule="auto"/>
      <w:jc w:val="center"/>
    </w:pPr>
    <w:rPr>
      <w:rFonts w:ascii="Times New Roman" w:eastAsia="Times New Roman" w:hAnsi="Times New Roman" w:cs="Times New Roman"/>
      <w:b/>
      <w:bCs/>
      <w:lang w:val="en-US"/>
    </w:rPr>
  </w:style>
  <w:style w:type="paragraph" w:customStyle="1" w:styleId="xl178">
    <w:name w:val="xl178"/>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en-US"/>
    </w:rPr>
  </w:style>
  <w:style w:type="paragraph" w:customStyle="1" w:styleId="xl179">
    <w:name w:val="xl179"/>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val="en-US"/>
    </w:rPr>
  </w:style>
  <w:style w:type="paragraph" w:customStyle="1" w:styleId="xl180">
    <w:name w:val="xl180"/>
    <w:basedOn w:val="a0"/>
    <w:uiPriority w:val="99"/>
    <w:rsid w:val="007D23DB"/>
    <w:pPr>
      <w:spacing w:before="100" w:beforeAutospacing="1" w:after="100" w:afterAutospacing="1" w:line="240" w:lineRule="auto"/>
    </w:pPr>
    <w:rPr>
      <w:rFonts w:ascii="Times New Roman" w:eastAsia="Times New Roman" w:hAnsi="Times New Roman" w:cs="Times New Roman"/>
      <w:b/>
      <w:bCs/>
      <w:lang w:val="en-US"/>
    </w:rPr>
  </w:style>
  <w:style w:type="paragraph" w:customStyle="1" w:styleId="xl181">
    <w:name w:val="xl181"/>
    <w:basedOn w:val="a0"/>
    <w:uiPriority w:val="99"/>
    <w:rsid w:val="007D23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82">
    <w:name w:val="xl182"/>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val="en-US"/>
    </w:rPr>
  </w:style>
  <w:style w:type="paragraph" w:customStyle="1" w:styleId="xl183">
    <w:name w:val="xl183"/>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val="en-US"/>
    </w:rPr>
  </w:style>
  <w:style w:type="paragraph" w:customStyle="1" w:styleId="xl184">
    <w:name w:val="xl184"/>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85">
    <w:name w:val="xl185"/>
    <w:basedOn w:val="a0"/>
    <w:uiPriority w:val="99"/>
    <w:rsid w:val="007D23D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86">
    <w:name w:val="xl186"/>
    <w:basedOn w:val="a0"/>
    <w:uiPriority w:val="99"/>
    <w:rsid w:val="007D23DB"/>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87">
    <w:name w:val="xl18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val="en-US"/>
    </w:rPr>
  </w:style>
  <w:style w:type="paragraph" w:customStyle="1" w:styleId="xl188">
    <w:name w:val="xl188"/>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val="en-US"/>
    </w:rPr>
  </w:style>
  <w:style w:type="paragraph" w:customStyle="1" w:styleId="xl189">
    <w:name w:val="xl189"/>
    <w:basedOn w:val="a0"/>
    <w:uiPriority w:val="99"/>
    <w:rsid w:val="007D23D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90">
    <w:name w:val="xl190"/>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91">
    <w:name w:val="xl191"/>
    <w:basedOn w:val="a0"/>
    <w:uiPriority w:val="99"/>
    <w:rsid w:val="007D23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92">
    <w:name w:val="xl192"/>
    <w:basedOn w:val="a0"/>
    <w:uiPriority w:val="99"/>
    <w:rsid w:val="007D23DB"/>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93">
    <w:name w:val="xl193"/>
    <w:basedOn w:val="a0"/>
    <w:uiPriority w:val="99"/>
    <w:rsid w:val="007D23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lang w:val="en-US"/>
    </w:rPr>
  </w:style>
  <w:style w:type="paragraph" w:customStyle="1" w:styleId="xl194">
    <w:name w:val="xl194"/>
    <w:basedOn w:val="a0"/>
    <w:uiPriority w:val="99"/>
    <w:rsid w:val="007D23DB"/>
    <w:pP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95">
    <w:name w:val="xl195"/>
    <w:basedOn w:val="a0"/>
    <w:uiPriority w:val="99"/>
    <w:rsid w:val="007D23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96">
    <w:name w:val="xl196"/>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97">
    <w:name w:val="xl197"/>
    <w:basedOn w:val="a0"/>
    <w:uiPriority w:val="99"/>
    <w:rsid w:val="007D23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98">
    <w:name w:val="xl198"/>
    <w:basedOn w:val="a0"/>
    <w:uiPriority w:val="99"/>
    <w:rsid w:val="007D23DB"/>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99">
    <w:name w:val="xl199"/>
    <w:basedOn w:val="a0"/>
    <w:uiPriority w:val="99"/>
    <w:rsid w:val="007D23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00">
    <w:name w:val="xl200"/>
    <w:basedOn w:val="a0"/>
    <w:uiPriority w:val="99"/>
    <w:rsid w:val="007D23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01">
    <w:name w:val="xl201"/>
    <w:basedOn w:val="a0"/>
    <w:uiPriority w:val="99"/>
    <w:rsid w:val="007D23D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202">
    <w:name w:val="xl202"/>
    <w:basedOn w:val="a0"/>
    <w:uiPriority w:val="99"/>
    <w:rsid w:val="007D23DB"/>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203">
    <w:name w:val="xl203"/>
    <w:basedOn w:val="a0"/>
    <w:uiPriority w:val="99"/>
    <w:rsid w:val="007D23D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204">
    <w:name w:val="xl204"/>
    <w:basedOn w:val="a0"/>
    <w:uiPriority w:val="99"/>
    <w:rsid w:val="007D23DB"/>
    <w:pP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205">
    <w:name w:val="xl205"/>
    <w:basedOn w:val="a0"/>
    <w:uiPriority w:val="99"/>
    <w:rsid w:val="007D23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06">
    <w:name w:val="xl206"/>
    <w:basedOn w:val="a0"/>
    <w:uiPriority w:val="99"/>
    <w:rsid w:val="007D23DB"/>
    <w:pPr>
      <w:shd w:val="clear" w:color="000000" w:fill="00B0F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07">
    <w:name w:val="xl207"/>
    <w:basedOn w:val="a0"/>
    <w:uiPriority w:val="99"/>
    <w:rsid w:val="007D23D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08">
    <w:name w:val="xl208"/>
    <w:basedOn w:val="a0"/>
    <w:uiPriority w:val="99"/>
    <w:rsid w:val="007D23D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09">
    <w:name w:val="xl209"/>
    <w:basedOn w:val="a0"/>
    <w:uiPriority w:val="99"/>
    <w:rsid w:val="007D23D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10">
    <w:name w:val="xl210"/>
    <w:basedOn w:val="a0"/>
    <w:uiPriority w:val="99"/>
    <w:rsid w:val="007D23D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1">
    <w:name w:val="xl211"/>
    <w:basedOn w:val="a0"/>
    <w:uiPriority w:val="99"/>
    <w:rsid w:val="007D23D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2">
    <w:name w:val="xl212"/>
    <w:basedOn w:val="a0"/>
    <w:uiPriority w:val="99"/>
    <w:rsid w:val="007D23D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3">
    <w:name w:val="xl213"/>
    <w:basedOn w:val="a0"/>
    <w:uiPriority w:val="99"/>
    <w:rsid w:val="007D23D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4">
    <w:name w:val="xl214"/>
    <w:basedOn w:val="a0"/>
    <w:uiPriority w:val="99"/>
    <w:rsid w:val="007D23D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5">
    <w:name w:val="xl215"/>
    <w:basedOn w:val="a0"/>
    <w:uiPriority w:val="99"/>
    <w:rsid w:val="007D23D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216">
    <w:name w:val="xl216"/>
    <w:basedOn w:val="a0"/>
    <w:uiPriority w:val="99"/>
    <w:rsid w:val="007D23D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17">
    <w:name w:val="xl217"/>
    <w:basedOn w:val="a0"/>
    <w:uiPriority w:val="99"/>
    <w:rsid w:val="007D23D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18">
    <w:name w:val="xl218"/>
    <w:basedOn w:val="a0"/>
    <w:uiPriority w:val="99"/>
    <w:rsid w:val="007D23D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19">
    <w:name w:val="xl219"/>
    <w:basedOn w:val="a0"/>
    <w:uiPriority w:val="99"/>
    <w:rsid w:val="007D23DB"/>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20">
    <w:name w:val="xl220"/>
    <w:basedOn w:val="a0"/>
    <w:uiPriority w:val="99"/>
    <w:rsid w:val="007D23DB"/>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21">
    <w:name w:val="xl221"/>
    <w:basedOn w:val="a0"/>
    <w:uiPriority w:val="99"/>
    <w:rsid w:val="007D23DB"/>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222">
    <w:name w:val="xl222"/>
    <w:basedOn w:val="a0"/>
    <w:uiPriority w:val="99"/>
    <w:rsid w:val="007D23D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le1">
    <w:name w:val="title1"/>
    <w:basedOn w:val="a0"/>
    <w:uiPriority w:val="99"/>
    <w:rsid w:val="007D23DB"/>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17">
    <w:name w:val="Char Char17"/>
    <w:uiPriority w:val="99"/>
    <w:rsid w:val="007D23DB"/>
    <w:rPr>
      <w:rFonts w:ascii="Arial" w:hAnsi="Arial" w:cs="Arial"/>
      <w:b/>
      <w:bCs/>
      <w:sz w:val="26"/>
      <w:szCs w:val="26"/>
      <w:lang w:val="en-US" w:eastAsia="bg-BG"/>
    </w:rPr>
  </w:style>
  <w:style w:type="paragraph" w:customStyle="1" w:styleId="CharCharCharCharCharCharCharCharChar">
    <w:name w:val="Char Char Знак Char Char Знак Char Char Char Char Char"/>
    <w:basedOn w:val="a0"/>
    <w:rsid w:val="007D23DB"/>
    <w:pPr>
      <w:tabs>
        <w:tab w:val="left" w:pos="709"/>
      </w:tabs>
      <w:spacing w:after="0" w:line="240" w:lineRule="auto"/>
    </w:pPr>
    <w:rPr>
      <w:rFonts w:ascii="Tahoma" w:eastAsia="Times New Roman" w:hAnsi="Tahoma" w:cs="Tahoma"/>
      <w:sz w:val="24"/>
      <w:szCs w:val="24"/>
      <w:lang w:val="pl-PL" w:eastAsia="pl-PL"/>
    </w:rPr>
  </w:style>
  <w:style w:type="character" w:customStyle="1" w:styleId="ala2">
    <w:name w:val="al_a2"/>
    <w:basedOn w:val="a1"/>
    <w:uiPriority w:val="99"/>
    <w:rsid w:val="007D23DB"/>
    <w:rPr>
      <w:rFonts w:cs="Courier New"/>
    </w:rPr>
  </w:style>
  <w:style w:type="paragraph" w:customStyle="1" w:styleId="3d">
    <w:name w:val="Списък на абзаци3"/>
    <w:basedOn w:val="a0"/>
    <w:uiPriority w:val="99"/>
    <w:rsid w:val="007D23DB"/>
    <w:pPr>
      <w:ind w:left="720"/>
    </w:pPr>
    <w:rPr>
      <w:rFonts w:ascii="Calibri" w:eastAsia="Times New Roman" w:hAnsi="Calibri" w:cs="Calibri"/>
    </w:rPr>
  </w:style>
  <w:style w:type="character" w:customStyle="1" w:styleId="alt2">
    <w:name w:val="al_t2"/>
    <w:basedOn w:val="a1"/>
    <w:uiPriority w:val="99"/>
    <w:rsid w:val="007D23DB"/>
    <w:rPr>
      <w:rFonts w:cs="Courier New"/>
    </w:rPr>
  </w:style>
  <w:style w:type="character" w:customStyle="1" w:styleId="alb2">
    <w:name w:val="al_b2"/>
    <w:basedOn w:val="a1"/>
    <w:uiPriority w:val="99"/>
    <w:rsid w:val="007D23DB"/>
    <w:rPr>
      <w:rFonts w:cs="Courier New"/>
    </w:rPr>
  </w:style>
  <w:style w:type="character" w:customStyle="1" w:styleId="CharChar5">
    <w:name w:val="Char Char5"/>
    <w:uiPriority w:val="99"/>
    <w:rsid w:val="007D23DB"/>
    <w:rPr>
      <w:rFonts w:ascii="Tahoma" w:hAnsi="Tahoma" w:cs="Tahoma"/>
      <w:sz w:val="24"/>
      <w:szCs w:val="24"/>
      <w:lang w:val="bg-BG" w:eastAsia="bg-BG"/>
    </w:rPr>
  </w:style>
  <w:style w:type="character" w:customStyle="1" w:styleId="CharCharChar">
    <w:name w:val="Char Char Char"/>
    <w:uiPriority w:val="99"/>
    <w:rsid w:val="007D23DB"/>
    <w:rPr>
      <w:rFonts w:cs="Courier New"/>
      <w:lang w:val="en-US" w:eastAsia="bg-BG"/>
    </w:rPr>
  </w:style>
  <w:style w:type="character" w:customStyle="1" w:styleId="CharChar31">
    <w:name w:val="Char Char31"/>
    <w:uiPriority w:val="99"/>
    <w:rsid w:val="007D23DB"/>
    <w:rPr>
      <w:rFonts w:cs="Courier New"/>
      <w:sz w:val="28"/>
      <w:szCs w:val="28"/>
      <w:lang w:val="bg-BG" w:eastAsia="en-US"/>
    </w:rPr>
  </w:style>
  <w:style w:type="character" w:customStyle="1" w:styleId="CharChar41">
    <w:name w:val="Char Char41"/>
    <w:uiPriority w:val="99"/>
    <w:rsid w:val="007D23DB"/>
    <w:rPr>
      <w:rFonts w:ascii="ExcelciorCyr" w:hAnsi="ExcelciorCyr" w:cs="ExcelciorCyr"/>
      <w:b/>
      <w:bCs/>
      <w:sz w:val="28"/>
      <w:szCs w:val="28"/>
      <w:lang w:val="bg-BG" w:eastAsia="bg-BG"/>
    </w:rPr>
  </w:style>
  <w:style w:type="character" w:customStyle="1" w:styleId="CharChar21">
    <w:name w:val="Char Char21"/>
    <w:uiPriority w:val="99"/>
    <w:rsid w:val="007D23DB"/>
    <w:rPr>
      <w:rFonts w:ascii="ExcelciorCyr" w:hAnsi="ExcelciorCyr" w:cs="ExcelciorCyr"/>
      <w:b/>
      <w:bCs/>
      <w:sz w:val="48"/>
      <w:szCs w:val="48"/>
      <w:lang w:val="en-US" w:eastAsia="bg-BG"/>
    </w:rPr>
  </w:style>
  <w:style w:type="character" w:customStyle="1" w:styleId="CharChar111">
    <w:name w:val="Char Char111"/>
    <w:uiPriority w:val="99"/>
    <w:rsid w:val="007D23DB"/>
    <w:rPr>
      <w:rFonts w:ascii="ExcelciorCyr" w:hAnsi="ExcelciorCyr" w:cs="ExcelciorCyr"/>
      <w:b/>
      <w:bCs/>
      <w:sz w:val="28"/>
      <w:szCs w:val="28"/>
      <w:lang w:val="bg-BG" w:eastAsia="en-US"/>
    </w:rPr>
  </w:style>
  <w:style w:type="character" w:customStyle="1" w:styleId="CharChar61">
    <w:name w:val="Char Char61"/>
    <w:uiPriority w:val="99"/>
    <w:rsid w:val="007D23DB"/>
    <w:rPr>
      <w:rFonts w:ascii="Arial" w:hAnsi="Arial" w:cs="Arial"/>
      <w:b/>
      <w:bCs/>
      <w:sz w:val="26"/>
      <w:szCs w:val="26"/>
      <w:lang w:val="en-US" w:eastAsia="bg-BG"/>
    </w:rPr>
  </w:style>
  <w:style w:type="paragraph" w:customStyle="1" w:styleId="CharCharChar1CharCharCharCharCharCharCharCharCharCharCharCharChar1">
    <w:name w:val="Char Char Char1 Char Char Char Char Char Char Char Char Char Char Char Char Char1"/>
    <w:basedOn w:val="a0"/>
    <w:uiPriority w:val="99"/>
    <w:rsid w:val="007D23DB"/>
    <w:pPr>
      <w:tabs>
        <w:tab w:val="left" w:pos="709"/>
      </w:tabs>
      <w:spacing w:after="0" w:line="240" w:lineRule="auto"/>
    </w:pPr>
    <w:rPr>
      <w:rFonts w:ascii="Tahoma" w:eastAsia="Courier New" w:hAnsi="Tahoma" w:cs="Tahoma"/>
      <w:sz w:val="24"/>
      <w:szCs w:val="24"/>
      <w:lang w:val="pl-PL" w:eastAsia="pl-PL"/>
    </w:rPr>
  </w:style>
  <w:style w:type="paragraph" w:customStyle="1" w:styleId="CharCharCharChar1">
    <w:name w:val="Char Char Char Char1"/>
    <w:basedOn w:val="a0"/>
    <w:uiPriority w:val="99"/>
    <w:rsid w:val="007D23DB"/>
    <w:pPr>
      <w:tabs>
        <w:tab w:val="left" w:pos="709"/>
      </w:tabs>
      <w:spacing w:after="0" w:line="240" w:lineRule="auto"/>
    </w:pPr>
    <w:rPr>
      <w:rFonts w:ascii="Tahoma" w:eastAsia="Courier New" w:hAnsi="Tahoma" w:cs="Tahoma"/>
      <w:sz w:val="24"/>
      <w:szCs w:val="24"/>
      <w:lang w:val="pl-PL" w:eastAsia="pl-PL"/>
    </w:rPr>
  </w:style>
  <w:style w:type="paragraph" w:customStyle="1" w:styleId="CharCharCharCharCharCharChar1Char1">
    <w:name w:val="Char Char Char Char Char Char Char1 Char1"/>
    <w:basedOn w:val="a0"/>
    <w:uiPriority w:val="99"/>
    <w:rsid w:val="007D23DB"/>
    <w:pPr>
      <w:tabs>
        <w:tab w:val="left" w:pos="709"/>
      </w:tabs>
      <w:spacing w:after="0" w:line="240" w:lineRule="auto"/>
    </w:pPr>
    <w:rPr>
      <w:rFonts w:ascii="Tahoma" w:eastAsia="Courier New" w:hAnsi="Tahoma" w:cs="Tahoma"/>
      <w:sz w:val="24"/>
      <w:szCs w:val="24"/>
      <w:lang w:val="pl-PL" w:eastAsia="pl-PL"/>
    </w:rPr>
  </w:style>
  <w:style w:type="table" w:styleId="affb">
    <w:name w:val="Table Grid"/>
    <w:basedOn w:val="a2"/>
    <w:uiPriority w:val="59"/>
    <w:rsid w:val="007D23DB"/>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annotation reference"/>
    <w:basedOn w:val="a1"/>
    <w:uiPriority w:val="99"/>
    <w:rsid w:val="007D23DB"/>
    <w:rPr>
      <w:rFonts w:cs="Courier New"/>
      <w:sz w:val="16"/>
      <w:szCs w:val="16"/>
    </w:rPr>
  </w:style>
  <w:style w:type="numbering" w:customStyle="1" w:styleId="NoList1">
    <w:name w:val="No List1"/>
    <w:next w:val="a3"/>
    <w:uiPriority w:val="99"/>
    <w:semiHidden/>
    <w:rsid w:val="007D23DB"/>
  </w:style>
  <w:style w:type="paragraph" w:customStyle="1" w:styleId="96">
    <w:name w:val="Основен текст9"/>
    <w:basedOn w:val="a0"/>
    <w:rsid w:val="007D23DB"/>
    <w:pPr>
      <w:widowControl w:val="0"/>
      <w:shd w:val="clear" w:color="auto" w:fill="FFFFFF"/>
      <w:spacing w:after="240" w:line="274" w:lineRule="exact"/>
      <w:ind w:hanging="500"/>
    </w:pPr>
    <w:rPr>
      <w:rFonts w:ascii="Times New Roman" w:eastAsia="Times New Roman" w:hAnsi="Times New Roman" w:cs="Times New Roman"/>
      <w:color w:val="000000"/>
      <w:sz w:val="24"/>
      <w:szCs w:val="24"/>
      <w:lang w:eastAsia="bg-BG" w:bidi="bg-BG"/>
    </w:rPr>
  </w:style>
  <w:style w:type="numbering" w:customStyle="1" w:styleId="110">
    <w:name w:val="Без списък11"/>
    <w:next w:val="a3"/>
    <w:uiPriority w:val="99"/>
    <w:semiHidden/>
    <w:unhideWhenUsed/>
    <w:rsid w:val="007D23DB"/>
  </w:style>
  <w:style w:type="paragraph" w:customStyle="1" w:styleId="Style5">
    <w:name w:val="Style5"/>
    <w:basedOn w:val="a0"/>
    <w:uiPriority w:val="99"/>
    <w:rsid w:val="007D23DB"/>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bg-BG"/>
    </w:rPr>
  </w:style>
  <w:style w:type="character" w:customStyle="1" w:styleId="FontStyle37">
    <w:name w:val="Font Style37"/>
    <w:uiPriority w:val="99"/>
    <w:rsid w:val="007D23DB"/>
    <w:rPr>
      <w:rFonts w:ascii="Times New Roman" w:hAnsi="Times New Roman"/>
      <w:b/>
      <w:sz w:val="20"/>
    </w:rPr>
  </w:style>
  <w:style w:type="paragraph" w:customStyle="1" w:styleId="Style13">
    <w:name w:val="Style13"/>
    <w:basedOn w:val="a0"/>
    <w:rsid w:val="007D23DB"/>
    <w:pPr>
      <w:widowControl w:val="0"/>
      <w:autoSpaceDE w:val="0"/>
      <w:autoSpaceDN w:val="0"/>
      <w:adjustRightInd w:val="0"/>
      <w:spacing w:after="0" w:line="259" w:lineRule="exact"/>
      <w:ind w:firstLine="643"/>
    </w:pPr>
    <w:rPr>
      <w:rFonts w:ascii="Times New Roman" w:eastAsia="Times New Roman" w:hAnsi="Times New Roman" w:cs="Times New Roman"/>
      <w:sz w:val="24"/>
      <w:szCs w:val="24"/>
      <w:lang w:eastAsia="bg-BG"/>
    </w:rPr>
  </w:style>
  <w:style w:type="character" w:customStyle="1" w:styleId="FontStyle38">
    <w:name w:val="Font Style38"/>
    <w:uiPriority w:val="99"/>
    <w:rsid w:val="007D23DB"/>
    <w:rPr>
      <w:rFonts w:ascii="Times New Roman" w:hAnsi="Times New Roman"/>
      <w:sz w:val="20"/>
    </w:rPr>
  </w:style>
  <w:style w:type="paragraph" w:customStyle="1" w:styleId="Style10">
    <w:name w:val="Style10"/>
    <w:basedOn w:val="a0"/>
    <w:rsid w:val="007D23DB"/>
    <w:pPr>
      <w:widowControl w:val="0"/>
      <w:autoSpaceDE w:val="0"/>
      <w:autoSpaceDN w:val="0"/>
      <w:adjustRightInd w:val="0"/>
      <w:spacing w:after="0" w:line="274" w:lineRule="exact"/>
      <w:ind w:firstLine="658"/>
    </w:pPr>
    <w:rPr>
      <w:rFonts w:ascii="Times New Roman" w:eastAsia="Times New Roman" w:hAnsi="Times New Roman" w:cs="Times New Roman"/>
      <w:sz w:val="24"/>
      <w:szCs w:val="24"/>
      <w:lang w:eastAsia="bg-BG"/>
    </w:rPr>
  </w:style>
  <w:style w:type="paragraph" w:customStyle="1" w:styleId="Style14">
    <w:name w:val="Style14"/>
    <w:basedOn w:val="a0"/>
    <w:rsid w:val="007D23DB"/>
    <w:pPr>
      <w:widowControl w:val="0"/>
      <w:autoSpaceDE w:val="0"/>
      <w:autoSpaceDN w:val="0"/>
      <w:adjustRightInd w:val="0"/>
      <w:spacing w:after="0" w:line="518" w:lineRule="exact"/>
      <w:ind w:hanging="648"/>
    </w:pPr>
    <w:rPr>
      <w:rFonts w:ascii="Times New Roman" w:eastAsia="Times New Roman" w:hAnsi="Times New Roman" w:cs="Times New Roman"/>
      <w:sz w:val="24"/>
      <w:szCs w:val="24"/>
      <w:lang w:eastAsia="bg-BG"/>
    </w:rPr>
  </w:style>
  <w:style w:type="paragraph" w:customStyle="1" w:styleId="Style20">
    <w:name w:val="Style20"/>
    <w:basedOn w:val="a0"/>
    <w:uiPriority w:val="99"/>
    <w:rsid w:val="007D23DB"/>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paragraph" w:customStyle="1" w:styleId="Style21">
    <w:name w:val="Style21"/>
    <w:basedOn w:val="a0"/>
    <w:uiPriority w:val="99"/>
    <w:rsid w:val="007D23DB"/>
    <w:pPr>
      <w:widowControl w:val="0"/>
      <w:autoSpaceDE w:val="0"/>
      <w:autoSpaceDN w:val="0"/>
      <w:adjustRightInd w:val="0"/>
      <w:spacing w:after="0" w:line="528" w:lineRule="exact"/>
      <w:ind w:firstLine="682"/>
    </w:pPr>
    <w:rPr>
      <w:rFonts w:ascii="Times New Roman" w:eastAsia="Times New Roman" w:hAnsi="Times New Roman" w:cs="Times New Roman"/>
      <w:sz w:val="24"/>
      <w:szCs w:val="24"/>
      <w:lang w:eastAsia="bg-BG"/>
    </w:rPr>
  </w:style>
  <w:style w:type="character" w:customStyle="1" w:styleId="810">
    <w:name w:val="Основен текст81"/>
    <w:uiPriority w:val="99"/>
    <w:rsid w:val="007D23DB"/>
    <w:rPr>
      <w:rFonts w:ascii="Times New Roman" w:hAnsi="Times New Roman"/>
      <w:sz w:val="21"/>
      <w:shd w:val="clear" w:color="auto" w:fill="FFFFFF"/>
    </w:rPr>
  </w:style>
  <w:style w:type="paragraph" w:customStyle="1" w:styleId="Style6">
    <w:name w:val="Style6"/>
    <w:basedOn w:val="a0"/>
    <w:uiPriority w:val="99"/>
    <w:rsid w:val="007D23DB"/>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bg-BG"/>
    </w:rPr>
  </w:style>
  <w:style w:type="paragraph" w:customStyle="1" w:styleId="Style26">
    <w:name w:val="Style26"/>
    <w:basedOn w:val="a0"/>
    <w:uiPriority w:val="99"/>
    <w:rsid w:val="007D23DB"/>
    <w:pPr>
      <w:widowControl w:val="0"/>
      <w:autoSpaceDE w:val="0"/>
      <w:autoSpaceDN w:val="0"/>
      <w:adjustRightInd w:val="0"/>
      <w:spacing w:after="0" w:line="260" w:lineRule="exact"/>
      <w:jc w:val="both"/>
    </w:pPr>
    <w:rPr>
      <w:rFonts w:ascii="Times New Roman" w:eastAsia="Times New Roman" w:hAnsi="Times New Roman" w:cs="Times New Roman"/>
      <w:sz w:val="24"/>
      <w:szCs w:val="24"/>
      <w:lang w:eastAsia="bg-BG"/>
    </w:rPr>
  </w:style>
  <w:style w:type="paragraph" w:customStyle="1" w:styleId="Style11">
    <w:name w:val="Style11"/>
    <w:basedOn w:val="a0"/>
    <w:rsid w:val="007D23DB"/>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8">
    <w:name w:val="Style18"/>
    <w:basedOn w:val="a0"/>
    <w:rsid w:val="007D23DB"/>
    <w:pPr>
      <w:widowControl w:val="0"/>
      <w:autoSpaceDE w:val="0"/>
      <w:autoSpaceDN w:val="0"/>
      <w:adjustRightInd w:val="0"/>
      <w:spacing w:after="0" w:line="259" w:lineRule="exact"/>
      <w:ind w:hanging="331"/>
    </w:pPr>
    <w:rPr>
      <w:rFonts w:ascii="Times New Roman" w:eastAsia="Times New Roman" w:hAnsi="Times New Roman" w:cs="Times New Roman"/>
      <w:sz w:val="24"/>
      <w:szCs w:val="24"/>
      <w:lang w:eastAsia="bg-BG"/>
    </w:rPr>
  </w:style>
  <w:style w:type="paragraph" w:customStyle="1" w:styleId="Style22">
    <w:name w:val="Style22"/>
    <w:basedOn w:val="a0"/>
    <w:uiPriority w:val="99"/>
    <w:rsid w:val="007D23DB"/>
    <w:pPr>
      <w:widowControl w:val="0"/>
      <w:autoSpaceDE w:val="0"/>
      <w:autoSpaceDN w:val="0"/>
      <w:adjustRightInd w:val="0"/>
      <w:spacing w:after="0" w:line="302" w:lineRule="exact"/>
      <w:ind w:firstLine="998"/>
    </w:pPr>
    <w:rPr>
      <w:rFonts w:ascii="Times New Roman" w:eastAsia="Times New Roman" w:hAnsi="Times New Roman" w:cs="Times New Roman"/>
      <w:sz w:val="24"/>
      <w:szCs w:val="24"/>
      <w:lang w:eastAsia="bg-BG"/>
    </w:rPr>
  </w:style>
  <w:style w:type="paragraph" w:customStyle="1" w:styleId="Style15">
    <w:name w:val="Style15"/>
    <w:basedOn w:val="a0"/>
    <w:uiPriority w:val="99"/>
    <w:rsid w:val="007D23DB"/>
    <w:pPr>
      <w:widowControl w:val="0"/>
      <w:autoSpaceDE w:val="0"/>
      <w:autoSpaceDN w:val="0"/>
      <w:adjustRightInd w:val="0"/>
      <w:spacing w:after="0" w:line="528" w:lineRule="exact"/>
      <w:ind w:hanging="648"/>
    </w:pPr>
    <w:rPr>
      <w:rFonts w:ascii="Times New Roman" w:eastAsia="Times New Roman" w:hAnsi="Times New Roman" w:cs="Times New Roman"/>
      <w:sz w:val="24"/>
      <w:szCs w:val="24"/>
      <w:lang w:eastAsia="bg-BG"/>
    </w:rPr>
  </w:style>
  <w:style w:type="paragraph" w:customStyle="1" w:styleId="Style9">
    <w:name w:val="Style9"/>
    <w:basedOn w:val="a0"/>
    <w:uiPriority w:val="99"/>
    <w:rsid w:val="007D23DB"/>
    <w:pPr>
      <w:widowControl w:val="0"/>
      <w:autoSpaceDE w:val="0"/>
      <w:autoSpaceDN w:val="0"/>
      <w:adjustRightInd w:val="0"/>
      <w:spacing w:after="0" w:line="259" w:lineRule="exact"/>
      <w:ind w:firstLine="682"/>
      <w:jc w:val="both"/>
    </w:pPr>
    <w:rPr>
      <w:rFonts w:ascii="Times New Roman" w:eastAsia="Times New Roman" w:hAnsi="Times New Roman" w:cs="Times New Roman"/>
      <w:sz w:val="24"/>
      <w:szCs w:val="24"/>
      <w:lang w:eastAsia="bg-BG"/>
    </w:rPr>
  </w:style>
  <w:style w:type="character" w:customStyle="1" w:styleId="FontStyle42">
    <w:name w:val="Font Style42"/>
    <w:uiPriority w:val="99"/>
    <w:rsid w:val="007D23DB"/>
    <w:rPr>
      <w:rFonts w:ascii="Times New Roman" w:hAnsi="Times New Roman"/>
      <w:b/>
      <w:i/>
      <w:sz w:val="20"/>
    </w:rPr>
  </w:style>
  <w:style w:type="character" w:customStyle="1" w:styleId="FontStyle35">
    <w:name w:val="Font Style35"/>
    <w:uiPriority w:val="99"/>
    <w:rsid w:val="007D23DB"/>
    <w:rPr>
      <w:rFonts w:ascii="Times New Roman" w:hAnsi="Times New Roman"/>
      <w:sz w:val="20"/>
    </w:rPr>
  </w:style>
  <w:style w:type="paragraph" w:customStyle="1" w:styleId="Style7">
    <w:name w:val="Style7"/>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8">
    <w:name w:val="Style8"/>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55">
    <w:name w:val="Font Style55"/>
    <w:uiPriority w:val="99"/>
    <w:rsid w:val="007D23DB"/>
    <w:rPr>
      <w:rFonts w:ascii="Arial" w:hAnsi="Arial"/>
      <w:b/>
      <w:sz w:val="20"/>
    </w:rPr>
  </w:style>
  <w:style w:type="character" w:customStyle="1" w:styleId="FontStyle56">
    <w:name w:val="Font Style56"/>
    <w:uiPriority w:val="99"/>
    <w:rsid w:val="007D23DB"/>
    <w:rPr>
      <w:rFonts w:ascii="Arial" w:hAnsi="Arial"/>
      <w:sz w:val="18"/>
    </w:rPr>
  </w:style>
  <w:style w:type="character" w:customStyle="1" w:styleId="FontStyle61">
    <w:name w:val="Font Style61"/>
    <w:uiPriority w:val="99"/>
    <w:rsid w:val="007D23DB"/>
    <w:rPr>
      <w:rFonts w:ascii="Arial" w:hAnsi="Arial"/>
      <w:b/>
      <w:sz w:val="18"/>
    </w:rPr>
  </w:style>
  <w:style w:type="character" w:customStyle="1" w:styleId="FontStyle82">
    <w:name w:val="Font Style82"/>
    <w:uiPriority w:val="99"/>
    <w:rsid w:val="007D23DB"/>
    <w:rPr>
      <w:rFonts w:ascii="Arial" w:hAnsi="Arial"/>
      <w:sz w:val="16"/>
    </w:rPr>
  </w:style>
  <w:style w:type="character" w:customStyle="1" w:styleId="FontStyle86">
    <w:name w:val="Font Style86"/>
    <w:uiPriority w:val="99"/>
    <w:rsid w:val="007D23DB"/>
    <w:rPr>
      <w:rFonts w:ascii="Bookman Old Style" w:hAnsi="Bookman Old Style"/>
      <w:sz w:val="26"/>
    </w:rPr>
  </w:style>
  <w:style w:type="character" w:customStyle="1" w:styleId="FontStyle94">
    <w:name w:val="Font Style94"/>
    <w:uiPriority w:val="99"/>
    <w:rsid w:val="007D23DB"/>
    <w:rPr>
      <w:rFonts w:ascii="Bookman Old Style" w:hAnsi="Bookman Old Style"/>
      <w:sz w:val="24"/>
    </w:rPr>
  </w:style>
  <w:style w:type="paragraph" w:customStyle="1" w:styleId="Style19">
    <w:name w:val="Style19"/>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57">
    <w:name w:val="Font Style57"/>
    <w:uiPriority w:val="99"/>
    <w:rsid w:val="007D23DB"/>
    <w:rPr>
      <w:rFonts w:ascii="Arial" w:hAnsi="Arial"/>
      <w:sz w:val="20"/>
    </w:rPr>
  </w:style>
  <w:style w:type="character" w:customStyle="1" w:styleId="FontStyle58">
    <w:name w:val="Font Style58"/>
    <w:uiPriority w:val="99"/>
    <w:rsid w:val="007D23DB"/>
    <w:rPr>
      <w:rFonts w:ascii="Arial" w:hAnsi="Arial"/>
      <w:b/>
      <w:i/>
      <w:spacing w:val="-10"/>
      <w:sz w:val="38"/>
    </w:rPr>
  </w:style>
  <w:style w:type="character" w:customStyle="1" w:styleId="FontStyle62">
    <w:name w:val="Font Style62"/>
    <w:uiPriority w:val="99"/>
    <w:rsid w:val="007D23DB"/>
    <w:rPr>
      <w:rFonts w:ascii="Arial" w:hAnsi="Arial"/>
      <w:sz w:val="18"/>
    </w:rPr>
  </w:style>
  <w:style w:type="paragraph" w:customStyle="1" w:styleId="Style27">
    <w:name w:val="Style27"/>
    <w:basedOn w:val="a0"/>
    <w:uiPriority w:val="99"/>
    <w:rsid w:val="007D23DB"/>
    <w:pPr>
      <w:widowControl w:val="0"/>
      <w:autoSpaceDE w:val="0"/>
      <w:autoSpaceDN w:val="0"/>
      <w:adjustRightInd w:val="0"/>
      <w:spacing w:after="0" w:line="504" w:lineRule="exact"/>
      <w:jc w:val="center"/>
    </w:pPr>
    <w:rPr>
      <w:rFonts w:ascii="Bookman Old Style" w:eastAsia="Times New Roman" w:hAnsi="Bookman Old Style" w:cs="Times New Roman"/>
      <w:sz w:val="24"/>
      <w:szCs w:val="24"/>
      <w:lang w:eastAsia="bg-BG"/>
    </w:rPr>
  </w:style>
  <w:style w:type="paragraph" w:customStyle="1" w:styleId="Style30">
    <w:name w:val="Style30"/>
    <w:basedOn w:val="a0"/>
    <w:uiPriority w:val="99"/>
    <w:rsid w:val="007D23DB"/>
    <w:pPr>
      <w:widowControl w:val="0"/>
      <w:autoSpaceDE w:val="0"/>
      <w:autoSpaceDN w:val="0"/>
      <w:adjustRightInd w:val="0"/>
      <w:spacing w:after="0" w:line="370" w:lineRule="exact"/>
      <w:jc w:val="center"/>
    </w:pPr>
    <w:rPr>
      <w:rFonts w:ascii="Bookman Old Style" w:eastAsia="Times New Roman" w:hAnsi="Bookman Old Style" w:cs="Times New Roman"/>
      <w:sz w:val="24"/>
      <w:szCs w:val="24"/>
      <w:lang w:eastAsia="bg-BG"/>
    </w:rPr>
  </w:style>
  <w:style w:type="character" w:customStyle="1" w:styleId="FontStyle60">
    <w:name w:val="Font Style60"/>
    <w:uiPriority w:val="99"/>
    <w:rsid w:val="007D23DB"/>
    <w:rPr>
      <w:rFonts w:ascii="Century Schoolbook" w:hAnsi="Century Schoolbook"/>
      <w:b/>
      <w:sz w:val="20"/>
    </w:rPr>
  </w:style>
  <w:style w:type="paragraph" w:customStyle="1" w:styleId="Style32">
    <w:name w:val="Style32"/>
    <w:basedOn w:val="a0"/>
    <w:uiPriority w:val="99"/>
    <w:rsid w:val="007D23DB"/>
    <w:pPr>
      <w:widowControl w:val="0"/>
      <w:autoSpaceDE w:val="0"/>
      <w:autoSpaceDN w:val="0"/>
      <w:adjustRightInd w:val="0"/>
      <w:spacing w:after="0" w:line="240" w:lineRule="auto"/>
      <w:jc w:val="center"/>
    </w:pPr>
    <w:rPr>
      <w:rFonts w:ascii="Bookman Old Style" w:eastAsia="Times New Roman" w:hAnsi="Bookman Old Style" w:cs="Times New Roman"/>
      <w:sz w:val="24"/>
      <w:szCs w:val="24"/>
      <w:lang w:eastAsia="bg-BG"/>
    </w:rPr>
  </w:style>
  <w:style w:type="character" w:customStyle="1" w:styleId="FontStyle90">
    <w:name w:val="Font Style90"/>
    <w:uiPriority w:val="99"/>
    <w:rsid w:val="007D23DB"/>
    <w:rPr>
      <w:rFonts w:ascii="Bookman Old Style" w:hAnsi="Bookman Old Style"/>
      <w:sz w:val="20"/>
    </w:rPr>
  </w:style>
  <w:style w:type="paragraph" w:customStyle="1" w:styleId="Style41">
    <w:name w:val="Style41"/>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44">
    <w:name w:val="Style44"/>
    <w:basedOn w:val="a0"/>
    <w:uiPriority w:val="99"/>
    <w:rsid w:val="007D23DB"/>
    <w:pPr>
      <w:widowControl w:val="0"/>
      <w:autoSpaceDE w:val="0"/>
      <w:autoSpaceDN w:val="0"/>
      <w:adjustRightInd w:val="0"/>
      <w:spacing w:after="0" w:line="274" w:lineRule="exact"/>
      <w:jc w:val="center"/>
    </w:pPr>
    <w:rPr>
      <w:rFonts w:ascii="Bookman Old Style" w:eastAsia="Times New Roman" w:hAnsi="Bookman Old Style" w:cs="Times New Roman"/>
      <w:sz w:val="24"/>
      <w:szCs w:val="24"/>
      <w:lang w:eastAsia="bg-BG"/>
    </w:rPr>
  </w:style>
  <w:style w:type="paragraph" w:customStyle="1" w:styleId="Style45">
    <w:name w:val="Style45"/>
    <w:basedOn w:val="a0"/>
    <w:uiPriority w:val="99"/>
    <w:rsid w:val="007D23DB"/>
    <w:pPr>
      <w:widowControl w:val="0"/>
      <w:autoSpaceDE w:val="0"/>
      <w:autoSpaceDN w:val="0"/>
      <w:adjustRightInd w:val="0"/>
      <w:spacing w:after="0" w:line="276" w:lineRule="exact"/>
    </w:pPr>
    <w:rPr>
      <w:rFonts w:ascii="Bookman Old Style" w:eastAsia="Times New Roman" w:hAnsi="Bookman Old Style" w:cs="Times New Roman"/>
      <w:sz w:val="24"/>
      <w:szCs w:val="24"/>
      <w:lang w:eastAsia="bg-BG"/>
    </w:rPr>
  </w:style>
  <w:style w:type="paragraph" w:customStyle="1" w:styleId="Style46">
    <w:name w:val="Style46"/>
    <w:basedOn w:val="a0"/>
    <w:uiPriority w:val="99"/>
    <w:rsid w:val="007D23DB"/>
    <w:pPr>
      <w:widowControl w:val="0"/>
      <w:autoSpaceDE w:val="0"/>
      <w:autoSpaceDN w:val="0"/>
      <w:adjustRightInd w:val="0"/>
      <w:spacing w:after="0" w:line="552" w:lineRule="exact"/>
      <w:jc w:val="center"/>
    </w:pPr>
    <w:rPr>
      <w:rFonts w:ascii="Bookman Old Style" w:eastAsia="Times New Roman" w:hAnsi="Bookman Old Style" w:cs="Times New Roman"/>
      <w:sz w:val="24"/>
      <w:szCs w:val="24"/>
      <w:lang w:eastAsia="bg-BG"/>
    </w:rPr>
  </w:style>
  <w:style w:type="paragraph" w:customStyle="1" w:styleId="Style49">
    <w:name w:val="Style49"/>
    <w:basedOn w:val="a0"/>
    <w:uiPriority w:val="99"/>
    <w:rsid w:val="007D23DB"/>
    <w:pPr>
      <w:widowControl w:val="0"/>
      <w:autoSpaceDE w:val="0"/>
      <w:autoSpaceDN w:val="0"/>
      <w:adjustRightInd w:val="0"/>
      <w:spacing w:after="0" w:line="274" w:lineRule="exact"/>
      <w:jc w:val="right"/>
    </w:pPr>
    <w:rPr>
      <w:rFonts w:ascii="Bookman Old Style" w:eastAsia="Times New Roman" w:hAnsi="Bookman Old Style" w:cs="Times New Roman"/>
      <w:sz w:val="24"/>
      <w:szCs w:val="24"/>
      <w:lang w:eastAsia="bg-BG"/>
    </w:rPr>
  </w:style>
  <w:style w:type="character" w:customStyle="1" w:styleId="FontStyle64">
    <w:name w:val="Font Style64"/>
    <w:uiPriority w:val="99"/>
    <w:rsid w:val="007D23DB"/>
    <w:rPr>
      <w:rFonts w:ascii="Arial" w:hAnsi="Arial"/>
      <w:sz w:val="22"/>
    </w:rPr>
  </w:style>
  <w:style w:type="character" w:customStyle="1" w:styleId="FontStyle65">
    <w:name w:val="Font Style65"/>
    <w:uiPriority w:val="99"/>
    <w:rsid w:val="007D23DB"/>
    <w:rPr>
      <w:rFonts w:ascii="Arial" w:hAnsi="Arial"/>
      <w:sz w:val="18"/>
    </w:rPr>
  </w:style>
  <w:style w:type="paragraph" w:customStyle="1" w:styleId="Style25">
    <w:name w:val="Style25"/>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39">
    <w:name w:val="Style39"/>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50">
    <w:name w:val="Style50"/>
    <w:basedOn w:val="a0"/>
    <w:uiPriority w:val="99"/>
    <w:rsid w:val="007D23DB"/>
    <w:pPr>
      <w:widowControl w:val="0"/>
      <w:autoSpaceDE w:val="0"/>
      <w:autoSpaceDN w:val="0"/>
      <w:adjustRightInd w:val="0"/>
      <w:spacing w:after="0" w:line="686" w:lineRule="exact"/>
    </w:pPr>
    <w:rPr>
      <w:rFonts w:ascii="Bookman Old Style" w:eastAsia="Times New Roman" w:hAnsi="Bookman Old Style" w:cs="Times New Roman"/>
      <w:sz w:val="24"/>
      <w:szCs w:val="24"/>
      <w:lang w:eastAsia="bg-BG"/>
    </w:rPr>
  </w:style>
  <w:style w:type="character" w:customStyle="1" w:styleId="FontStyle66">
    <w:name w:val="Font Style66"/>
    <w:uiPriority w:val="99"/>
    <w:rsid w:val="007D23DB"/>
    <w:rPr>
      <w:rFonts w:ascii="Arial" w:hAnsi="Arial"/>
      <w:sz w:val="16"/>
    </w:rPr>
  </w:style>
  <w:style w:type="character" w:customStyle="1" w:styleId="FontStyle67">
    <w:name w:val="Font Style67"/>
    <w:uiPriority w:val="99"/>
    <w:rsid w:val="007D23DB"/>
    <w:rPr>
      <w:rFonts w:ascii="Arial" w:hAnsi="Arial"/>
      <w:sz w:val="16"/>
    </w:rPr>
  </w:style>
  <w:style w:type="character" w:customStyle="1" w:styleId="FontStyle68">
    <w:name w:val="Font Style68"/>
    <w:uiPriority w:val="99"/>
    <w:rsid w:val="007D23DB"/>
    <w:rPr>
      <w:rFonts w:ascii="Arial" w:hAnsi="Arial"/>
      <w:sz w:val="16"/>
    </w:rPr>
  </w:style>
  <w:style w:type="character" w:customStyle="1" w:styleId="FontStyle69">
    <w:name w:val="Font Style69"/>
    <w:uiPriority w:val="99"/>
    <w:rsid w:val="007D23DB"/>
    <w:rPr>
      <w:rFonts w:ascii="Arial" w:hAnsi="Arial"/>
      <w:spacing w:val="-30"/>
      <w:sz w:val="26"/>
    </w:rPr>
  </w:style>
  <w:style w:type="character" w:customStyle="1" w:styleId="FontStyle70">
    <w:name w:val="Font Style70"/>
    <w:uiPriority w:val="99"/>
    <w:rsid w:val="007D23DB"/>
    <w:rPr>
      <w:rFonts w:ascii="Arial" w:hAnsi="Arial"/>
      <w:b/>
      <w:i/>
      <w:sz w:val="20"/>
    </w:rPr>
  </w:style>
  <w:style w:type="character" w:customStyle="1" w:styleId="FontStyle72">
    <w:name w:val="Font Style72"/>
    <w:uiPriority w:val="99"/>
    <w:rsid w:val="007D23DB"/>
    <w:rPr>
      <w:rFonts w:ascii="Bookman Old Style" w:hAnsi="Bookman Old Style"/>
      <w:b/>
      <w:sz w:val="20"/>
    </w:rPr>
  </w:style>
  <w:style w:type="paragraph" w:customStyle="1" w:styleId="Style47">
    <w:name w:val="Style47"/>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71">
    <w:name w:val="Font Style71"/>
    <w:uiPriority w:val="99"/>
    <w:rsid w:val="007D23DB"/>
    <w:rPr>
      <w:rFonts w:ascii="Bookman Old Style" w:hAnsi="Bookman Old Style"/>
      <w:b/>
      <w:sz w:val="20"/>
    </w:rPr>
  </w:style>
  <w:style w:type="paragraph" w:customStyle="1" w:styleId="Style16">
    <w:name w:val="Style16"/>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35">
    <w:name w:val="Style35"/>
    <w:basedOn w:val="a0"/>
    <w:uiPriority w:val="99"/>
    <w:rsid w:val="007D23DB"/>
    <w:pPr>
      <w:widowControl w:val="0"/>
      <w:autoSpaceDE w:val="0"/>
      <w:autoSpaceDN w:val="0"/>
      <w:adjustRightInd w:val="0"/>
      <w:spacing w:after="0" w:line="197" w:lineRule="exact"/>
    </w:pPr>
    <w:rPr>
      <w:rFonts w:ascii="Bookman Old Style" w:eastAsia="Times New Roman" w:hAnsi="Bookman Old Style" w:cs="Times New Roman"/>
      <w:sz w:val="24"/>
      <w:szCs w:val="24"/>
      <w:lang w:eastAsia="bg-BG"/>
    </w:rPr>
  </w:style>
  <w:style w:type="paragraph" w:customStyle="1" w:styleId="Style51">
    <w:name w:val="Style51"/>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73">
    <w:name w:val="Font Style73"/>
    <w:uiPriority w:val="99"/>
    <w:rsid w:val="007D23DB"/>
    <w:rPr>
      <w:rFonts w:ascii="Century Schoolbook" w:hAnsi="Century Schoolbook"/>
      <w:b/>
      <w:sz w:val="20"/>
    </w:rPr>
  </w:style>
  <w:style w:type="character" w:customStyle="1" w:styleId="FontStyle74">
    <w:name w:val="Font Style74"/>
    <w:uiPriority w:val="99"/>
    <w:rsid w:val="007D23DB"/>
    <w:rPr>
      <w:rFonts w:ascii="Arial" w:hAnsi="Arial"/>
      <w:smallCaps/>
      <w:sz w:val="14"/>
    </w:rPr>
  </w:style>
  <w:style w:type="character" w:customStyle="1" w:styleId="FontStyle75">
    <w:name w:val="Font Style75"/>
    <w:uiPriority w:val="99"/>
    <w:rsid w:val="007D23DB"/>
    <w:rPr>
      <w:rFonts w:ascii="Trebuchet MS" w:hAnsi="Trebuchet MS"/>
      <w:sz w:val="30"/>
    </w:rPr>
  </w:style>
  <w:style w:type="character" w:customStyle="1" w:styleId="FontStyle76">
    <w:name w:val="Font Style76"/>
    <w:uiPriority w:val="99"/>
    <w:rsid w:val="007D23DB"/>
    <w:rPr>
      <w:rFonts w:ascii="Arial" w:hAnsi="Arial"/>
      <w:sz w:val="14"/>
    </w:rPr>
  </w:style>
  <w:style w:type="paragraph" w:customStyle="1" w:styleId="Style28">
    <w:name w:val="Style28"/>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53">
    <w:name w:val="Style53"/>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77">
    <w:name w:val="Font Style77"/>
    <w:uiPriority w:val="99"/>
    <w:rsid w:val="007D23DB"/>
    <w:rPr>
      <w:rFonts w:ascii="Arial" w:hAnsi="Arial"/>
      <w:sz w:val="20"/>
    </w:rPr>
  </w:style>
  <w:style w:type="character" w:customStyle="1" w:styleId="FontStyle78">
    <w:name w:val="Font Style78"/>
    <w:uiPriority w:val="99"/>
    <w:rsid w:val="007D23DB"/>
    <w:rPr>
      <w:rFonts w:ascii="Arial" w:hAnsi="Arial"/>
      <w:sz w:val="20"/>
    </w:rPr>
  </w:style>
  <w:style w:type="paragraph" w:customStyle="1" w:styleId="Style29">
    <w:name w:val="Style29"/>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42">
    <w:name w:val="Style42"/>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character" w:customStyle="1" w:styleId="FontStyle83">
    <w:name w:val="Font Style83"/>
    <w:uiPriority w:val="99"/>
    <w:rsid w:val="007D23DB"/>
    <w:rPr>
      <w:rFonts w:ascii="Arial" w:hAnsi="Arial"/>
      <w:sz w:val="18"/>
    </w:rPr>
  </w:style>
  <w:style w:type="character" w:customStyle="1" w:styleId="FontStyle84">
    <w:name w:val="Font Style84"/>
    <w:uiPriority w:val="99"/>
    <w:rsid w:val="007D23DB"/>
    <w:rPr>
      <w:rFonts w:ascii="Arial" w:hAnsi="Arial"/>
      <w:b/>
      <w:sz w:val="16"/>
    </w:rPr>
  </w:style>
  <w:style w:type="character" w:customStyle="1" w:styleId="FontStyle85">
    <w:name w:val="Font Style85"/>
    <w:uiPriority w:val="99"/>
    <w:rsid w:val="007D23DB"/>
    <w:rPr>
      <w:rFonts w:ascii="Arial" w:hAnsi="Arial"/>
      <w:sz w:val="16"/>
    </w:rPr>
  </w:style>
  <w:style w:type="character" w:customStyle="1" w:styleId="FontStyle99">
    <w:name w:val="Font Style99"/>
    <w:uiPriority w:val="99"/>
    <w:rsid w:val="007D23DB"/>
    <w:rPr>
      <w:rFonts w:ascii="Arial" w:hAnsi="Arial"/>
      <w:spacing w:val="10"/>
      <w:sz w:val="12"/>
    </w:rPr>
  </w:style>
  <w:style w:type="paragraph" w:customStyle="1" w:styleId="Style1">
    <w:name w:val="Style1"/>
    <w:basedOn w:val="a0"/>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23">
    <w:name w:val="Style23"/>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24">
    <w:name w:val="Style24"/>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31">
    <w:name w:val="Style31"/>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34">
    <w:name w:val="Style34"/>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36">
    <w:name w:val="Style36"/>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43">
    <w:name w:val="Style43"/>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48">
    <w:name w:val="Style48"/>
    <w:basedOn w:val="a0"/>
    <w:uiPriority w:val="99"/>
    <w:rsid w:val="007D23DB"/>
    <w:pPr>
      <w:widowControl w:val="0"/>
      <w:autoSpaceDE w:val="0"/>
      <w:autoSpaceDN w:val="0"/>
      <w:adjustRightInd w:val="0"/>
      <w:spacing w:after="0" w:line="240" w:lineRule="auto"/>
    </w:pPr>
    <w:rPr>
      <w:rFonts w:ascii="Bookman Old Style" w:eastAsia="Times New Roman" w:hAnsi="Bookman Old Style" w:cs="Times New Roman"/>
      <w:sz w:val="24"/>
      <w:szCs w:val="24"/>
      <w:lang w:eastAsia="bg-BG"/>
    </w:rPr>
  </w:style>
  <w:style w:type="paragraph" w:customStyle="1" w:styleId="Style52">
    <w:name w:val="Style52"/>
    <w:basedOn w:val="a0"/>
    <w:uiPriority w:val="99"/>
    <w:rsid w:val="007D23DB"/>
    <w:pPr>
      <w:widowControl w:val="0"/>
      <w:autoSpaceDE w:val="0"/>
      <w:autoSpaceDN w:val="0"/>
      <w:adjustRightInd w:val="0"/>
      <w:spacing w:after="0" w:line="91" w:lineRule="exact"/>
      <w:jc w:val="center"/>
    </w:pPr>
    <w:rPr>
      <w:rFonts w:ascii="Bookman Old Style" w:eastAsia="Times New Roman" w:hAnsi="Bookman Old Style" w:cs="Times New Roman"/>
      <w:sz w:val="24"/>
      <w:szCs w:val="24"/>
      <w:lang w:eastAsia="bg-BG"/>
    </w:rPr>
  </w:style>
  <w:style w:type="character" w:customStyle="1" w:styleId="FontStyle87">
    <w:name w:val="Font Style87"/>
    <w:uiPriority w:val="99"/>
    <w:rsid w:val="007D23DB"/>
    <w:rPr>
      <w:rFonts w:ascii="Bookman Old Style" w:hAnsi="Bookman Old Style"/>
      <w:sz w:val="22"/>
    </w:rPr>
  </w:style>
  <w:style w:type="character" w:customStyle="1" w:styleId="FontStyle88">
    <w:name w:val="Font Style88"/>
    <w:uiPriority w:val="99"/>
    <w:rsid w:val="007D23DB"/>
    <w:rPr>
      <w:rFonts w:ascii="Arial" w:hAnsi="Arial"/>
      <w:b/>
      <w:sz w:val="18"/>
    </w:rPr>
  </w:style>
  <w:style w:type="character" w:customStyle="1" w:styleId="FontStyle89">
    <w:name w:val="Font Style89"/>
    <w:uiPriority w:val="99"/>
    <w:rsid w:val="007D23DB"/>
    <w:rPr>
      <w:rFonts w:ascii="Bookman Old Style" w:hAnsi="Bookman Old Style"/>
      <w:i/>
      <w:smallCaps/>
      <w:spacing w:val="40"/>
      <w:sz w:val="16"/>
    </w:rPr>
  </w:style>
  <w:style w:type="character" w:customStyle="1" w:styleId="FontStyle91">
    <w:name w:val="Font Style91"/>
    <w:uiPriority w:val="99"/>
    <w:rsid w:val="007D23DB"/>
    <w:rPr>
      <w:rFonts w:ascii="Bookman Old Style" w:hAnsi="Bookman Old Style"/>
      <w:i/>
      <w:spacing w:val="-10"/>
      <w:sz w:val="10"/>
    </w:rPr>
  </w:style>
  <w:style w:type="character" w:customStyle="1" w:styleId="FontStyle92">
    <w:name w:val="Font Style92"/>
    <w:uiPriority w:val="99"/>
    <w:rsid w:val="007D23DB"/>
    <w:rPr>
      <w:rFonts w:ascii="Bookman Old Style" w:hAnsi="Bookman Old Style"/>
      <w:b/>
      <w:smallCaps/>
      <w:sz w:val="12"/>
    </w:rPr>
  </w:style>
  <w:style w:type="character" w:customStyle="1" w:styleId="FontStyle93">
    <w:name w:val="Font Style93"/>
    <w:uiPriority w:val="99"/>
    <w:rsid w:val="007D23DB"/>
    <w:rPr>
      <w:rFonts w:ascii="Bookman Old Style" w:hAnsi="Bookman Old Style"/>
      <w:w w:val="150"/>
      <w:sz w:val="12"/>
    </w:rPr>
  </w:style>
  <w:style w:type="character" w:customStyle="1" w:styleId="FontStyle95">
    <w:name w:val="Font Style95"/>
    <w:uiPriority w:val="99"/>
    <w:rsid w:val="007D23DB"/>
    <w:rPr>
      <w:rFonts w:ascii="Bookman Old Style" w:hAnsi="Bookman Old Style"/>
      <w:sz w:val="22"/>
    </w:rPr>
  </w:style>
  <w:style w:type="character" w:customStyle="1" w:styleId="FontStyle96">
    <w:name w:val="Font Style96"/>
    <w:uiPriority w:val="99"/>
    <w:rsid w:val="007D23DB"/>
    <w:rPr>
      <w:rFonts w:ascii="Arial" w:hAnsi="Arial"/>
      <w:sz w:val="24"/>
    </w:rPr>
  </w:style>
  <w:style w:type="character" w:customStyle="1" w:styleId="FontStyle97">
    <w:name w:val="Font Style97"/>
    <w:uiPriority w:val="99"/>
    <w:rsid w:val="007D23DB"/>
    <w:rPr>
      <w:rFonts w:ascii="Trebuchet MS" w:hAnsi="Trebuchet MS"/>
      <w:b/>
      <w:sz w:val="20"/>
    </w:rPr>
  </w:style>
  <w:style w:type="character" w:customStyle="1" w:styleId="FontStyle98">
    <w:name w:val="Font Style98"/>
    <w:uiPriority w:val="99"/>
    <w:rsid w:val="007D23DB"/>
    <w:rPr>
      <w:rFonts w:ascii="Garamond" w:hAnsi="Garamond"/>
      <w:b/>
      <w:i/>
      <w:spacing w:val="-10"/>
      <w:sz w:val="8"/>
    </w:rPr>
  </w:style>
  <w:style w:type="table" w:customStyle="1" w:styleId="1e">
    <w:name w:val="Мрежа в таблица1"/>
    <w:basedOn w:val="a2"/>
    <w:next w:val="affb"/>
    <w:uiPriority w:val="59"/>
    <w:locked/>
    <w:rsid w:val="007D23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Мрежа в таблица11"/>
    <w:basedOn w:val="a2"/>
    <w:next w:val="affb"/>
    <w:uiPriority w:val="99"/>
    <w:locked/>
    <w:rsid w:val="00C72421"/>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7">
    <w:name w:val="Мрежа в таблица2"/>
    <w:basedOn w:val="a2"/>
    <w:next w:val="affb"/>
    <w:uiPriority w:val="59"/>
    <w:locked/>
    <w:rsid w:val="00C721CB"/>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8">
    <w:name w:val="Без списък2"/>
    <w:next w:val="a3"/>
    <w:semiHidden/>
    <w:rsid w:val="00DE763D"/>
  </w:style>
  <w:style w:type="paragraph" w:customStyle="1" w:styleId="2f9">
    <w:name w:val="Без разредка2"/>
    <w:qFormat/>
    <w:rsid w:val="00DE763D"/>
    <w:pPr>
      <w:spacing w:after="0" w:line="240" w:lineRule="auto"/>
    </w:pPr>
    <w:rPr>
      <w:rFonts w:ascii="Calibri" w:eastAsia="Calibri" w:hAnsi="Calibri" w:cs="Times New Roman"/>
      <w:lang w:val="en-US"/>
    </w:rPr>
  </w:style>
  <w:style w:type="character" w:customStyle="1" w:styleId="CharChar">
    <w:name w:val="Char Char"/>
    <w:rsid w:val="00DE763D"/>
    <w:rPr>
      <w:lang w:eastAsia="bg-BG"/>
    </w:rPr>
  </w:style>
  <w:style w:type="character" w:customStyle="1" w:styleId="CharChar110">
    <w:name w:val="Char Char11"/>
    <w:uiPriority w:val="99"/>
    <w:rsid w:val="00DE763D"/>
    <w:rPr>
      <w:rFonts w:ascii="ExcelciorCyr" w:hAnsi="ExcelciorCyr"/>
      <w:b/>
      <w:sz w:val="28"/>
      <w:lang w:val="bg-BG" w:eastAsia="en-US" w:bidi="ar-SA"/>
    </w:rPr>
  </w:style>
  <w:style w:type="paragraph" w:customStyle="1" w:styleId="CharCharChar1CharCharCharCharCharCharCharCharCharCharCharCharChar0">
    <w:name w:val="Char Char Char1 Char Char Char Char Char Char Char Char Char Char Char Char Char"/>
    <w:basedOn w:val="a0"/>
    <w:uiPriority w:val="99"/>
    <w:rsid w:val="00DE763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w:basedOn w:val="a0"/>
    <w:uiPriority w:val="99"/>
    <w:rsid w:val="00DE763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0">
    <w:name w:val="Char Char Char Char Char Char Char1 Char"/>
    <w:basedOn w:val="a0"/>
    <w:uiPriority w:val="99"/>
    <w:rsid w:val="00DE763D"/>
    <w:pPr>
      <w:tabs>
        <w:tab w:val="left" w:pos="709"/>
      </w:tabs>
      <w:spacing w:after="0" w:line="240" w:lineRule="auto"/>
    </w:pPr>
    <w:rPr>
      <w:rFonts w:ascii="Tahoma" w:eastAsia="Times New Roman" w:hAnsi="Tahoma" w:cs="Times New Roman"/>
      <w:sz w:val="24"/>
      <w:szCs w:val="24"/>
      <w:lang w:val="pl-PL" w:eastAsia="pl-PL"/>
    </w:rPr>
  </w:style>
  <w:style w:type="table" w:customStyle="1" w:styleId="3e">
    <w:name w:val="Мрежа в таблица3"/>
    <w:basedOn w:val="a2"/>
    <w:next w:val="affb"/>
    <w:uiPriority w:val="59"/>
    <w:rsid w:val="00DE763D"/>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7">
    <w:name w:val="Списък на абзаци4"/>
    <w:basedOn w:val="a0"/>
    <w:qFormat/>
    <w:rsid w:val="00DE763D"/>
    <w:pPr>
      <w:ind w:left="720"/>
      <w:contextualSpacing/>
    </w:pPr>
    <w:rPr>
      <w:rFonts w:ascii="Calibri" w:eastAsia="Calibri" w:hAnsi="Calibri" w:cs="Times New Roman"/>
      <w:lang w:val="en-US"/>
    </w:rPr>
  </w:style>
  <w:style w:type="paragraph" w:customStyle="1" w:styleId="CarChar0">
    <w:name w:val="Car Char"/>
    <w:basedOn w:val="a0"/>
    <w:uiPriority w:val="99"/>
    <w:rsid w:val="00DE763D"/>
    <w:pPr>
      <w:spacing w:after="160" w:line="240" w:lineRule="exact"/>
    </w:pPr>
    <w:rPr>
      <w:rFonts w:ascii="Tahoma" w:eastAsia="Times New Roman" w:hAnsi="Tahoma" w:cs="Times New Roman"/>
      <w:sz w:val="20"/>
      <w:szCs w:val="20"/>
      <w:lang w:val="en-US"/>
    </w:rPr>
  </w:style>
  <w:style w:type="paragraph" w:customStyle="1" w:styleId="CharCharCharCharCharCharCharCharChar1Char0">
    <w:name w:val="Char Char Char Char Char Char Char Char Char1 Char"/>
    <w:basedOn w:val="a0"/>
    <w:uiPriority w:val="99"/>
    <w:rsid w:val="00DE763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0">
    <w:name w:val="Char1"/>
    <w:basedOn w:val="a0"/>
    <w:uiPriority w:val="99"/>
    <w:rsid w:val="00DE763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CharCharCharChar0">
    <w:name w:val="Char Char Char Char Char Char1 Char Char Char Char"/>
    <w:basedOn w:val="a0"/>
    <w:uiPriority w:val="99"/>
    <w:rsid w:val="00DE763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Char Char Char Char Char Char"/>
    <w:basedOn w:val="a0"/>
    <w:uiPriority w:val="99"/>
    <w:rsid w:val="00DE763D"/>
    <w:pPr>
      <w:tabs>
        <w:tab w:val="left" w:pos="709"/>
      </w:tabs>
      <w:spacing w:after="0" w:line="240" w:lineRule="auto"/>
    </w:pPr>
    <w:rPr>
      <w:rFonts w:ascii="Tahoma" w:eastAsia="Times New Roman" w:hAnsi="Tahoma" w:cs="Times New Roman"/>
      <w:sz w:val="24"/>
      <w:szCs w:val="24"/>
      <w:lang w:val="pl-PL" w:eastAsia="pl-PL"/>
    </w:rPr>
  </w:style>
  <w:style w:type="paragraph" w:styleId="affd">
    <w:name w:val="Document Map"/>
    <w:basedOn w:val="a0"/>
    <w:link w:val="affe"/>
    <w:semiHidden/>
    <w:rsid w:val="00DE763D"/>
    <w:pPr>
      <w:shd w:val="clear" w:color="auto" w:fill="000080"/>
      <w:spacing w:after="0" w:line="240" w:lineRule="auto"/>
    </w:pPr>
    <w:rPr>
      <w:rFonts w:ascii="Tahoma" w:eastAsia="Times New Roman" w:hAnsi="Tahoma" w:cs="Tahoma"/>
      <w:sz w:val="20"/>
      <w:szCs w:val="20"/>
      <w:lang w:val="en-US" w:eastAsia="bg-BG"/>
    </w:rPr>
  </w:style>
  <w:style w:type="character" w:customStyle="1" w:styleId="affe">
    <w:name w:val="План на документа Знак"/>
    <w:basedOn w:val="a1"/>
    <w:link w:val="affd"/>
    <w:semiHidden/>
    <w:rsid w:val="00DE763D"/>
    <w:rPr>
      <w:rFonts w:ascii="Tahoma" w:eastAsia="Times New Roman" w:hAnsi="Tahoma" w:cs="Tahoma"/>
      <w:sz w:val="20"/>
      <w:szCs w:val="20"/>
      <w:shd w:val="clear" w:color="auto" w:fill="000080"/>
      <w:lang w:val="en-US" w:eastAsia="bg-BG"/>
    </w:rPr>
  </w:style>
  <w:style w:type="numbering" w:customStyle="1" w:styleId="3f">
    <w:name w:val="Без списък3"/>
    <w:next w:val="a3"/>
    <w:uiPriority w:val="99"/>
    <w:semiHidden/>
    <w:unhideWhenUsed/>
    <w:rsid w:val="00DC5D57"/>
  </w:style>
  <w:style w:type="numbering" w:customStyle="1" w:styleId="122">
    <w:name w:val="Без списък12"/>
    <w:next w:val="a3"/>
    <w:uiPriority w:val="99"/>
    <w:semiHidden/>
    <w:unhideWhenUsed/>
    <w:rsid w:val="00DC5D57"/>
  </w:style>
  <w:style w:type="table" w:customStyle="1" w:styleId="48">
    <w:name w:val="Мрежа в таблица4"/>
    <w:basedOn w:val="a2"/>
    <w:next w:val="affb"/>
    <w:uiPriority w:val="59"/>
    <w:rsid w:val="00DC5D5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3"/>
    <w:semiHidden/>
    <w:rsid w:val="00DC5D57"/>
  </w:style>
  <w:style w:type="numbering" w:customStyle="1" w:styleId="1110">
    <w:name w:val="Без списък111"/>
    <w:next w:val="a3"/>
    <w:uiPriority w:val="99"/>
    <w:semiHidden/>
    <w:unhideWhenUsed/>
    <w:rsid w:val="00DC5D57"/>
  </w:style>
  <w:style w:type="table" w:customStyle="1" w:styleId="123">
    <w:name w:val="Мрежа в таблица12"/>
    <w:basedOn w:val="a2"/>
    <w:next w:val="affb"/>
    <w:uiPriority w:val="59"/>
    <w:locked/>
    <w:rsid w:val="00DC5D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Мрежа в таблица21"/>
    <w:basedOn w:val="a2"/>
    <w:next w:val="affb"/>
    <w:uiPriority w:val="99"/>
    <w:locked/>
    <w:rsid w:val="000F1BFD"/>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2"/>
    <w:next w:val="affb"/>
    <w:rsid w:val="00AF5A90"/>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fb"/>
    <w:rsid w:val="009B4846"/>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
    <w:name w:val="al_t"/>
    <w:basedOn w:val="a1"/>
    <w:rsid w:val="00550C6D"/>
  </w:style>
  <w:style w:type="character" w:customStyle="1" w:styleId="alcapt">
    <w:name w:val="al_capt"/>
    <w:basedOn w:val="a1"/>
    <w:rsid w:val="00550C6D"/>
  </w:style>
  <w:style w:type="character" w:customStyle="1" w:styleId="apple-converted-space">
    <w:name w:val="apple-converted-space"/>
    <w:basedOn w:val="a1"/>
    <w:rsid w:val="00550C6D"/>
  </w:style>
  <w:style w:type="character" w:customStyle="1" w:styleId="subpardislink">
    <w:name w:val="subpardislink"/>
    <w:basedOn w:val="a1"/>
    <w:rsid w:val="00550C6D"/>
  </w:style>
  <w:style w:type="character" w:customStyle="1" w:styleId="ala">
    <w:name w:val="al_a"/>
    <w:basedOn w:val="a1"/>
    <w:uiPriority w:val="99"/>
    <w:rsid w:val="0073137C"/>
  </w:style>
  <w:style w:type="character" w:customStyle="1" w:styleId="subparinclink">
    <w:name w:val="subparinclink"/>
    <w:basedOn w:val="a1"/>
    <w:rsid w:val="0073137C"/>
  </w:style>
  <w:style w:type="character" w:customStyle="1" w:styleId="60">
    <w:name w:val="Заглавие 6 Знак"/>
    <w:basedOn w:val="a1"/>
    <w:link w:val="6"/>
    <w:uiPriority w:val="99"/>
    <w:rsid w:val="00D7775F"/>
    <w:rPr>
      <w:rFonts w:ascii="Calibri" w:eastAsia="Times New Roman" w:hAnsi="Calibri" w:cs="Times New Roman"/>
      <w:b/>
      <w:bCs/>
      <w:lang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a1"/>
    <w:uiPriority w:val="99"/>
    <w:rsid w:val="00D7775F"/>
    <w:rPr>
      <w:sz w:val="20"/>
      <w:szCs w:val="20"/>
    </w:rPr>
  </w:style>
  <w:style w:type="paragraph" w:styleId="afff">
    <w:name w:val="annotation text"/>
    <w:basedOn w:val="a0"/>
    <w:link w:val="afff0"/>
    <w:uiPriority w:val="99"/>
    <w:unhideWhenUsed/>
    <w:rsid w:val="00D7775F"/>
    <w:pPr>
      <w:spacing w:after="0" w:line="240" w:lineRule="auto"/>
    </w:pPr>
    <w:rPr>
      <w:rFonts w:ascii="Times New Roman" w:eastAsia="Times New Roman" w:hAnsi="Times New Roman" w:cs="Times New Roman"/>
      <w:sz w:val="20"/>
      <w:szCs w:val="20"/>
      <w:lang w:eastAsia="bg-BG"/>
    </w:rPr>
  </w:style>
  <w:style w:type="character" w:customStyle="1" w:styleId="afff0">
    <w:name w:val="Текст на коментар Знак"/>
    <w:basedOn w:val="a1"/>
    <w:link w:val="afff"/>
    <w:uiPriority w:val="99"/>
    <w:rsid w:val="00D7775F"/>
    <w:rPr>
      <w:rFonts w:ascii="Times New Roman" w:eastAsia="Times New Roman" w:hAnsi="Times New Roman" w:cs="Times New Roman"/>
      <w:sz w:val="20"/>
      <w:szCs w:val="20"/>
      <w:lang w:eastAsia="bg-BG"/>
    </w:rPr>
  </w:style>
  <w:style w:type="paragraph" w:styleId="a">
    <w:name w:val="List Bullet"/>
    <w:basedOn w:val="a0"/>
    <w:uiPriority w:val="99"/>
    <w:semiHidden/>
    <w:unhideWhenUsed/>
    <w:rsid w:val="00D7775F"/>
    <w:pPr>
      <w:numPr>
        <w:numId w:val="9"/>
      </w:numPr>
      <w:tabs>
        <w:tab w:val="num" w:pos="360"/>
      </w:tabs>
      <w:spacing w:after="0" w:line="240" w:lineRule="auto"/>
      <w:ind w:left="360"/>
    </w:pPr>
    <w:rPr>
      <w:rFonts w:ascii="Times New Roman" w:eastAsia="Times New Roman" w:hAnsi="Times New Roman" w:cs="Times New Roman"/>
      <w:sz w:val="24"/>
      <w:szCs w:val="24"/>
      <w:lang w:eastAsia="bg-BG"/>
    </w:rPr>
  </w:style>
  <w:style w:type="paragraph" w:styleId="3f0">
    <w:name w:val="List 3"/>
    <w:basedOn w:val="a0"/>
    <w:uiPriority w:val="99"/>
    <w:semiHidden/>
    <w:unhideWhenUsed/>
    <w:rsid w:val="00D7775F"/>
    <w:pPr>
      <w:spacing w:after="0" w:line="240" w:lineRule="auto"/>
      <w:ind w:left="849" w:hanging="283"/>
      <w:contextualSpacing/>
    </w:pPr>
    <w:rPr>
      <w:rFonts w:ascii="Times New Roman" w:eastAsia="Times New Roman" w:hAnsi="Times New Roman" w:cs="Times New Roman"/>
      <w:sz w:val="24"/>
      <w:szCs w:val="24"/>
      <w:lang w:eastAsia="bg-BG"/>
    </w:rPr>
  </w:style>
  <w:style w:type="paragraph" w:styleId="3f1">
    <w:name w:val="List Number 3"/>
    <w:basedOn w:val="a0"/>
    <w:uiPriority w:val="99"/>
    <w:semiHidden/>
    <w:unhideWhenUsed/>
    <w:rsid w:val="00D7775F"/>
    <w:pPr>
      <w:tabs>
        <w:tab w:val="num" w:pos="926"/>
      </w:tabs>
      <w:spacing w:after="0" w:line="240" w:lineRule="auto"/>
      <w:ind w:left="926" w:hanging="360"/>
      <w:jc w:val="both"/>
    </w:pPr>
    <w:rPr>
      <w:rFonts w:ascii="Univers" w:eastAsia="Times New Roman" w:hAnsi="Univers" w:cs="Times New Roman"/>
      <w:lang w:val="en-GB" w:eastAsia="bg-BG"/>
    </w:rPr>
  </w:style>
  <w:style w:type="paragraph" w:styleId="afff1">
    <w:name w:val="Subtitle"/>
    <w:basedOn w:val="a0"/>
    <w:next w:val="afd"/>
    <w:link w:val="afff2"/>
    <w:uiPriority w:val="99"/>
    <w:qFormat/>
    <w:rsid w:val="00D7775F"/>
    <w:pPr>
      <w:suppressAutoHyphens/>
      <w:spacing w:after="240" w:line="360" w:lineRule="auto"/>
    </w:pPr>
    <w:rPr>
      <w:rFonts w:ascii="Times New Roman" w:eastAsia="Times New Roman" w:hAnsi="Times New Roman" w:cs="Times New Roman"/>
      <w:b/>
      <w:kern w:val="2"/>
      <w:sz w:val="24"/>
      <w:szCs w:val="20"/>
      <w:lang w:eastAsia="ar-SA"/>
    </w:rPr>
  </w:style>
  <w:style w:type="character" w:customStyle="1" w:styleId="afff2">
    <w:name w:val="Подзаглавие Знак"/>
    <w:basedOn w:val="a1"/>
    <w:link w:val="afff1"/>
    <w:uiPriority w:val="99"/>
    <w:rsid w:val="00D7775F"/>
    <w:rPr>
      <w:rFonts w:ascii="Times New Roman" w:eastAsia="Times New Roman" w:hAnsi="Times New Roman" w:cs="Times New Roman"/>
      <w:b/>
      <w:kern w:val="2"/>
      <w:sz w:val="24"/>
      <w:szCs w:val="20"/>
      <w:lang w:eastAsia="ar-SA"/>
    </w:rPr>
  </w:style>
  <w:style w:type="character" w:customStyle="1" w:styleId="BodyTextChar1">
    <w:name w:val="Body Text Char1"/>
    <w:aliases w:val="Знак Char1"/>
    <w:basedOn w:val="a1"/>
    <w:uiPriority w:val="99"/>
    <w:semiHidden/>
    <w:rsid w:val="00D7775F"/>
  </w:style>
  <w:style w:type="paragraph" w:styleId="afff3">
    <w:name w:val="annotation subject"/>
    <w:basedOn w:val="afff"/>
    <w:next w:val="afff"/>
    <w:link w:val="afff4"/>
    <w:uiPriority w:val="99"/>
    <w:unhideWhenUsed/>
    <w:rsid w:val="00D7775F"/>
    <w:rPr>
      <w:b/>
      <w:bCs/>
    </w:rPr>
  </w:style>
  <w:style w:type="character" w:customStyle="1" w:styleId="afff4">
    <w:name w:val="Предмет на коментар Знак"/>
    <w:basedOn w:val="afff0"/>
    <w:link w:val="afff3"/>
    <w:uiPriority w:val="99"/>
    <w:rsid w:val="00D7775F"/>
    <w:rPr>
      <w:rFonts w:ascii="Times New Roman" w:eastAsia="Times New Roman" w:hAnsi="Times New Roman" w:cs="Times New Roman"/>
      <w:b/>
      <w:bCs/>
      <w:sz w:val="20"/>
      <w:szCs w:val="20"/>
      <w:lang w:eastAsia="bg-BG"/>
    </w:rPr>
  </w:style>
  <w:style w:type="paragraph" w:styleId="afff5">
    <w:name w:val="Revision"/>
    <w:uiPriority w:val="99"/>
    <w:semiHidden/>
    <w:rsid w:val="00D7775F"/>
    <w:pPr>
      <w:spacing w:after="0" w:line="240" w:lineRule="auto"/>
    </w:pPr>
    <w:rPr>
      <w:rFonts w:ascii="Times New Roman" w:eastAsia="Times New Roman" w:hAnsi="Times New Roman" w:cs="Times New Roman"/>
      <w:sz w:val="24"/>
      <w:szCs w:val="24"/>
      <w:lang w:val="en-US"/>
    </w:rPr>
  </w:style>
  <w:style w:type="character" w:customStyle="1" w:styleId="afb">
    <w:name w:val="Списък на абзаци Знак"/>
    <w:aliases w:val="ПАРАГРАФ Знак"/>
    <w:link w:val="afa"/>
    <w:uiPriority w:val="34"/>
    <w:locked/>
    <w:rsid w:val="00D7775F"/>
    <w:rPr>
      <w:rFonts w:ascii="Courier New" w:eastAsia="Courier New" w:hAnsi="Courier New" w:cs="Courier New"/>
      <w:color w:val="000000"/>
      <w:sz w:val="24"/>
      <w:szCs w:val="24"/>
      <w:lang w:eastAsia="bg-BG"/>
    </w:rPr>
  </w:style>
  <w:style w:type="paragraph" w:customStyle="1" w:styleId="Default">
    <w:name w:val="Default"/>
    <w:uiPriority w:val="99"/>
    <w:rsid w:val="00D7775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customStyle="1" w:styleId="NoSpacingChar">
    <w:name w:val="No Spacing Char"/>
    <w:link w:val="NoSpacing2"/>
    <w:locked/>
    <w:rsid w:val="00D7775F"/>
    <w:rPr>
      <w:rFonts w:ascii="Calibri" w:hAnsi="Calibri"/>
      <w:lang w:val="en-US"/>
    </w:rPr>
  </w:style>
  <w:style w:type="paragraph" w:customStyle="1" w:styleId="NoSpacing2">
    <w:name w:val="No Spacing2"/>
    <w:link w:val="NoSpacingChar"/>
    <w:qFormat/>
    <w:rsid w:val="00D7775F"/>
    <w:pPr>
      <w:spacing w:after="0" w:line="240" w:lineRule="auto"/>
    </w:pPr>
    <w:rPr>
      <w:rFonts w:ascii="Calibri" w:hAnsi="Calibri"/>
      <w:lang w:val="en-US"/>
    </w:rPr>
  </w:style>
  <w:style w:type="paragraph" w:customStyle="1" w:styleId="afff6">
    <w:name w:val="Знак Знак"/>
    <w:basedOn w:val="a0"/>
    <w:uiPriority w:val="99"/>
    <w:semiHidden/>
    <w:rsid w:val="00D7775F"/>
    <w:pPr>
      <w:tabs>
        <w:tab w:val="left" w:pos="709"/>
      </w:tabs>
      <w:spacing w:after="0" w:line="240" w:lineRule="auto"/>
    </w:pPr>
    <w:rPr>
      <w:rFonts w:ascii="Futura Bk" w:eastAsia="Times New Roman" w:hAnsi="Futura Bk" w:cs="Times New Roman"/>
      <w:noProof/>
      <w:sz w:val="20"/>
      <w:szCs w:val="24"/>
      <w:lang w:val="pl-PL" w:eastAsia="pl-PL"/>
    </w:rPr>
  </w:style>
  <w:style w:type="paragraph" w:customStyle="1" w:styleId="Style">
    <w:name w:val="Style"/>
    <w:uiPriority w:val="99"/>
    <w:rsid w:val="00D7775F"/>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title17">
    <w:name w:val="title17"/>
    <w:basedOn w:val="a0"/>
    <w:uiPriority w:val="99"/>
    <w:rsid w:val="00D7775F"/>
    <w:pPr>
      <w:spacing w:before="100" w:beforeAutospacing="1" w:after="100" w:afterAutospacing="1" w:line="240" w:lineRule="auto"/>
      <w:jc w:val="center"/>
    </w:pPr>
    <w:rPr>
      <w:rFonts w:ascii="Times New Roman" w:eastAsia="Times New Roman" w:hAnsi="Times New Roman" w:cs="Times New Roman"/>
      <w:b/>
      <w:bCs/>
      <w:sz w:val="26"/>
      <w:szCs w:val="26"/>
      <w:lang w:eastAsia="bg-BG"/>
    </w:rPr>
  </w:style>
  <w:style w:type="paragraph" w:customStyle="1" w:styleId="p14">
    <w:name w:val="p14"/>
    <w:basedOn w:val="a0"/>
    <w:uiPriority w:val="99"/>
    <w:rsid w:val="00D7775F"/>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ListParagraph1">
    <w:name w:val="List Paragraph1"/>
    <w:basedOn w:val="a0"/>
    <w:uiPriority w:val="34"/>
    <w:qFormat/>
    <w:rsid w:val="00D7775F"/>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1f">
    <w:name w:val="Знак Знак1"/>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FR2">
    <w:name w:val="FR2"/>
    <w:uiPriority w:val="99"/>
    <w:rsid w:val="00D7775F"/>
    <w:pPr>
      <w:widowControl w:val="0"/>
      <w:spacing w:after="0" w:line="240" w:lineRule="auto"/>
      <w:jc w:val="right"/>
    </w:pPr>
    <w:rPr>
      <w:rFonts w:ascii="Arial" w:eastAsia="Times New Roman" w:hAnsi="Arial" w:cs="Times New Roman"/>
      <w:sz w:val="24"/>
      <w:szCs w:val="20"/>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
    <w:name w:val="Char Char Char Знак Знак Char Char Char Char"/>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0">
    <w:name w:val="Char Char Char Знак Знак Char Char Char Char Char Char"/>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112">
    <w:name w:val="Знак Знак11"/>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1f0">
    <w:name w:val="Знак1 Знак Знак Знак"/>
    <w:basedOn w:val="a0"/>
    <w:uiPriority w:val="99"/>
    <w:rsid w:val="00D7775F"/>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0"/>
    <w:next w:val="a0"/>
    <w:uiPriority w:val="99"/>
    <w:rsid w:val="00D7775F"/>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
    <w:name w:val="Char2"/>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2">
    <w:name w:val="Char Char Char Char2"/>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character" w:customStyle="1" w:styleId="Bulets0">
    <w:name w:val="Bulets Знак"/>
    <w:link w:val="Bulets"/>
    <w:uiPriority w:val="99"/>
    <w:locked/>
    <w:rsid w:val="00D7775F"/>
    <w:rPr>
      <w:rFonts w:ascii="Arial" w:hAnsi="Arial"/>
      <w:sz w:val="24"/>
      <w:lang w:val="en-GB"/>
    </w:rPr>
  </w:style>
  <w:style w:type="paragraph" w:customStyle="1" w:styleId="Bulets">
    <w:name w:val="Bulets"/>
    <w:basedOn w:val="a0"/>
    <w:link w:val="Bulets0"/>
    <w:uiPriority w:val="99"/>
    <w:rsid w:val="00D7775F"/>
    <w:pPr>
      <w:numPr>
        <w:numId w:val="10"/>
      </w:numPr>
      <w:spacing w:before="120" w:after="0" w:line="240" w:lineRule="auto"/>
      <w:jc w:val="both"/>
    </w:pPr>
    <w:rPr>
      <w:rFonts w:ascii="Arial" w:hAnsi="Arial"/>
      <w:sz w:val="24"/>
      <w:lang w:val="en-GB"/>
    </w:rPr>
  </w:style>
  <w:style w:type="paragraph" w:customStyle="1" w:styleId="3CharChar">
    <w:name w:val="Знак Знак3 Char Char Знак Знак"/>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49">
    <w:name w:val="Знак Знак4"/>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firstline">
    <w:name w:val="firstline"/>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1CharCharCharChar1CharCharCharCharChar">
    <w:name w:val="Char Char Char Char Char Char Char Char Char Char Char Char1 Char Char Char Char1 Char Char Char Char Char"/>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0">
    <w:name w:val="Title1"/>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0"/>
    <w:uiPriority w:val="99"/>
    <w:rsid w:val="00D7775F"/>
    <w:pPr>
      <w:suppressAutoHyphens/>
      <w:overflowPunct w:val="0"/>
      <w:spacing w:after="120" w:line="240" w:lineRule="auto"/>
      <w:ind w:left="283"/>
    </w:pPr>
    <w:rPr>
      <w:rFonts w:ascii="Times New Roman" w:eastAsia="Times New Roman" w:hAnsi="Times New Roman" w:cs="Times New Roman"/>
      <w:sz w:val="16"/>
      <w:szCs w:val="16"/>
      <w:lang w:eastAsia="ar-SA"/>
    </w:rPr>
  </w:style>
  <w:style w:type="paragraph" w:customStyle="1" w:styleId="TableContents">
    <w:name w:val="Table Contents"/>
    <w:basedOn w:val="a0"/>
    <w:uiPriority w:val="99"/>
    <w:rsid w:val="00D7775F"/>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paragraph" w:customStyle="1" w:styleId="mayoralty">
    <w:name w:val="mayoralty"/>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0"/>
    <w:uiPriority w:val="99"/>
    <w:rsid w:val="00D777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2">
    <w:name w:val="Char Char Char2"/>
    <w:basedOn w:val="a0"/>
    <w:uiPriority w:val="99"/>
    <w:rsid w:val="00D7775F"/>
    <w:pPr>
      <w:tabs>
        <w:tab w:val="left" w:pos="709"/>
      </w:tabs>
      <w:spacing w:after="0" w:line="240" w:lineRule="auto"/>
    </w:pPr>
    <w:rPr>
      <w:rFonts w:ascii="Tahoma" w:eastAsia="Times New Roman" w:hAnsi="Tahoma" w:cs="Times New Roman"/>
      <w:sz w:val="24"/>
      <w:szCs w:val="24"/>
      <w:lang w:val="pl-PL" w:eastAsia="pl-PL"/>
    </w:rPr>
  </w:style>
  <w:style w:type="paragraph" w:customStyle="1" w:styleId="Tiret0">
    <w:name w:val="Tiret 0"/>
    <w:basedOn w:val="a0"/>
    <w:rsid w:val="00D7775F"/>
    <w:pPr>
      <w:numPr>
        <w:numId w:val="1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0"/>
    <w:rsid w:val="00D7775F"/>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0"/>
    <w:next w:val="a0"/>
    <w:rsid w:val="00D7775F"/>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0"/>
    <w:next w:val="a0"/>
    <w:rsid w:val="00D7775F"/>
    <w:pPr>
      <w:numPr>
        <w:ilvl w:val="1"/>
        <w:numId w:val="1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0"/>
    <w:next w:val="a0"/>
    <w:rsid w:val="00D7775F"/>
    <w:pPr>
      <w:numPr>
        <w:ilvl w:val="2"/>
        <w:numId w:val="1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0"/>
    <w:next w:val="a0"/>
    <w:rsid w:val="00D7775F"/>
    <w:pPr>
      <w:numPr>
        <w:ilvl w:val="3"/>
        <w:numId w:val="13"/>
      </w:numPr>
      <w:spacing w:before="120" w:after="120" w:line="240" w:lineRule="auto"/>
      <w:jc w:val="both"/>
    </w:pPr>
    <w:rPr>
      <w:rFonts w:ascii="Times New Roman" w:eastAsia="Calibri" w:hAnsi="Times New Roman" w:cs="Times New Roman"/>
      <w:sz w:val="24"/>
      <w:lang w:eastAsia="bg-BG"/>
    </w:rPr>
  </w:style>
  <w:style w:type="paragraph" w:customStyle="1" w:styleId="BodyText3">
    <w:name w:val="Body Text3"/>
    <w:basedOn w:val="a0"/>
    <w:uiPriority w:val="99"/>
    <w:rsid w:val="00D7775F"/>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0"/>
    <w:uiPriority w:val="99"/>
    <w:rsid w:val="00D7775F"/>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BodyTextIndent31">
    <w:name w:val="Body Text Indent 31"/>
    <w:basedOn w:val="a0"/>
    <w:uiPriority w:val="99"/>
    <w:rsid w:val="00D7775F"/>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character" w:styleId="afff7">
    <w:name w:val="page number"/>
    <w:uiPriority w:val="99"/>
    <w:semiHidden/>
    <w:unhideWhenUsed/>
    <w:rsid w:val="00D7775F"/>
    <w:rPr>
      <w:rFonts w:ascii="Times New Roman" w:hAnsi="Times New Roman" w:cs="Times New Roman" w:hint="default"/>
    </w:rPr>
  </w:style>
  <w:style w:type="character" w:styleId="afff8">
    <w:name w:val="endnote reference"/>
    <w:uiPriority w:val="99"/>
    <w:semiHidden/>
    <w:unhideWhenUsed/>
    <w:rsid w:val="00D7775F"/>
    <w:rPr>
      <w:rFonts w:ascii="Times New Roman" w:hAnsi="Times New Roman" w:cs="Times New Roman" w:hint="default"/>
      <w:vertAlign w:val="superscript"/>
    </w:rPr>
  </w:style>
  <w:style w:type="character" w:customStyle="1" w:styleId="samedocreference1">
    <w:name w:val="samedocreference1"/>
    <w:uiPriority w:val="99"/>
    <w:rsid w:val="00D7775F"/>
    <w:rPr>
      <w:color w:val="8B0000"/>
      <w:u w:val="single"/>
    </w:rPr>
  </w:style>
  <w:style w:type="character" w:customStyle="1" w:styleId="newdocreference1">
    <w:name w:val="newdocreference1"/>
    <w:uiPriority w:val="99"/>
    <w:rsid w:val="00D7775F"/>
    <w:rPr>
      <w:color w:val="0000FF"/>
      <w:u w:val="single"/>
    </w:rPr>
  </w:style>
  <w:style w:type="character" w:customStyle="1" w:styleId="apple-style-span">
    <w:name w:val="apple-style-span"/>
    <w:rsid w:val="00D7775F"/>
    <w:rPr>
      <w:rFonts w:ascii="Times New Roman" w:hAnsi="Times New Roman" w:cs="Times New Roman" w:hint="default"/>
    </w:rPr>
  </w:style>
  <w:style w:type="character" w:customStyle="1" w:styleId="newdocreference">
    <w:name w:val="newdocreference"/>
    <w:uiPriority w:val="99"/>
    <w:rsid w:val="00D7775F"/>
    <w:rPr>
      <w:rFonts w:ascii="Times New Roman" w:hAnsi="Times New Roman" w:cs="Times New Roman" w:hint="default"/>
    </w:rPr>
  </w:style>
  <w:style w:type="character" w:customStyle="1" w:styleId="timark">
    <w:name w:val="timark"/>
    <w:rsid w:val="00D7775F"/>
    <w:rPr>
      <w:rFonts w:ascii="Times New Roman" w:hAnsi="Times New Roman" w:cs="Times New Roman" w:hint="default"/>
    </w:rPr>
  </w:style>
  <w:style w:type="character" w:customStyle="1" w:styleId="BuletsChar">
    <w:name w:val="Bulets Char"/>
    <w:uiPriority w:val="99"/>
    <w:rsid w:val="00D7775F"/>
    <w:rPr>
      <w:rFonts w:ascii="Arial" w:hAnsi="Arial" w:cs="Arial" w:hint="default"/>
      <w:sz w:val="24"/>
      <w:lang w:val="en-GB" w:eastAsia="en-US"/>
    </w:rPr>
  </w:style>
  <w:style w:type="character" w:customStyle="1" w:styleId="FontStyle151">
    <w:name w:val="Font Style151"/>
    <w:uiPriority w:val="99"/>
    <w:rsid w:val="00D7775F"/>
    <w:rPr>
      <w:rFonts w:ascii="Times New Roman" w:hAnsi="Times New Roman" w:cs="Times New Roman" w:hint="default"/>
      <w:sz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D7775F"/>
    <w:rPr>
      <w:spacing w:val="-2"/>
      <w:lang w:val="en-GB" w:eastAsia="ar-SA" w:bidi="ar-SA"/>
    </w:rPr>
  </w:style>
  <w:style w:type="character" w:customStyle="1" w:styleId="label">
    <w:name w:val="label"/>
    <w:uiPriority w:val="99"/>
    <w:rsid w:val="00D7775F"/>
    <w:rPr>
      <w:rFonts w:ascii="Times New Roman" w:hAnsi="Times New Roman" w:cs="Times New Roman" w:hint="default"/>
    </w:rPr>
  </w:style>
  <w:style w:type="character" w:customStyle="1" w:styleId="value">
    <w:name w:val="value"/>
    <w:uiPriority w:val="99"/>
    <w:rsid w:val="00D7775F"/>
    <w:rPr>
      <w:rFonts w:ascii="Times New Roman" w:hAnsi="Times New Roman" w:cs="Times New Roman" w:hint="default"/>
    </w:rPr>
  </w:style>
  <w:style w:type="character" w:customStyle="1" w:styleId="DeltaViewInsertion">
    <w:name w:val="DeltaView Insertion"/>
    <w:rsid w:val="00D7775F"/>
    <w:rPr>
      <w:b/>
      <w:bCs w:val="0"/>
      <w:i/>
      <w:iCs w:val="0"/>
      <w:spacing w:val="0"/>
      <w:lang w:val="bg-BG" w:eastAsia="bg-BG"/>
    </w:rPr>
  </w:style>
  <w:style w:type="character" w:customStyle="1" w:styleId="FontStyle13">
    <w:name w:val="Font Style13"/>
    <w:rsid w:val="00D7775F"/>
    <w:rPr>
      <w:rFonts w:ascii="Times New Roman" w:hAnsi="Times New Roman" w:cs="Times New Roman" w:hint="default"/>
      <w:sz w:val="26"/>
      <w:szCs w:val="26"/>
    </w:rPr>
  </w:style>
  <w:style w:type="table" w:customStyle="1" w:styleId="56">
    <w:name w:val="Мрежа в таблица5"/>
    <w:basedOn w:val="a2"/>
    <w:next w:val="affb"/>
    <w:uiPriority w:val="59"/>
    <w:rsid w:val="00D7775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0">
    <w:name w:val="WW8Num10"/>
    <w:rsid w:val="00D7775F"/>
    <w:pPr>
      <w:numPr>
        <w:numId w:val="14"/>
      </w:numPr>
    </w:pPr>
  </w:style>
  <w:style w:type="table" w:customStyle="1" w:styleId="TableGrid3">
    <w:name w:val="Table Grid3"/>
    <w:basedOn w:val="a2"/>
    <w:next w:val="affb"/>
    <w:uiPriority w:val="99"/>
    <w:rsid w:val="0095289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a">
    <w:name w:val="Без списък4"/>
    <w:next w:val="a3"/>
    <w:uiPriority w:val="99"/>
    <w:semiHidden/>
    <w:unhideWhenUsed/>
    <w:rsid w:val="00D171D4"/>
  </w:style>
  <w:style w:type="paragraph" w:customStyle="1" w:styleId="Heading11">
    <w:name w:val="Heading 11"/>
    <w:basedOn w:val="a0"/>
    <w:next w:val="a0"/>
    <w:uiPriority w:val="9"/>
    <w:qFormat/>
    <w:rsid w:val="00D171D4"/>
    <w:pPr>
      <w:keepNext/>
      <w:keepLines/>
      <w:spacing w:before="480" w:after="0" w:line="240" w:lineRule="auto"/>
      <w:jc w:val="both"/>
      <w:outlineLvl w:val="0"/>
    </w:pPr>
    <w:rPr>
      <w:rFonts w:ascii="Cambria" w:eastAsia="Times New Roman" w:hAnsi="Cambria" w:cs="Times New Roman"/>
      <w:b/>
      <w:bCs/>
      <w:color w:val="365F91"/>
      <w:sz w:val="28"/>
      <w:szCs w:val="28"/>
    </w:rPr>
  </w:style>
  <w:style w:type="paragraph" w:customStyle="1" w:styleId="Heading21">
    <w:name w:val="Heading 21"/>
    <w:basedOn w:val="a0"/>
    <w:next w:val="a0"/>
    <w:autoRedefine/>
    <w:uiPriority w:val="9"/>
    <w:unhideWhenUsed/>
    <w:qFormat/>
    <w:rsid w:val="00D171D4"/>
    <w:pPr>
      <w:keepNext/>
      <w:keepLines/>
      <w:numPr>
        <w:numId w:val="15"/>
      </w:numPr>
      <w:tabs>
        <w:tab w:val="num" w:pos="360"/>
      </w:tabs>
      <w:spacing w:before="240" w:after="240" w:line="240" w:lineRule="auto"/>
      <w:ind w:left="0" w:hanging="720"/>
      <w:jc w:val="both"/>
      <w:outlineLvl w:val="1"/>
    </w:pPr>
    <w:rPr>
      <w:rFonts w:ascii="Times New Roman" w:eastAsia="Times New Roman" w:hAnsi="Times New Roman" w:cs="Times New Roman"/>
      <w:b/>
      <w:bCs/>
      <w:color w:val="000000"/>
      <w:sz w:val="24"/>
      <w:szCs w:val="26"/>
    </w:rPr>
  </w:style>
  <w:style w:type="numbering" w:customStyle="1" w:styleId="NoList12">
    <w:name w:val="No List12"/>
    <w:next w:val="a3"/>
    <w:uiPriority w:val="99"/>
    <w:semiHidden/>
    <w:unhideWhenUsed/>
    <w:rsid w:val="00D171D4"/>
  </w:style>
  <w:style w:type="character" w:customStyle="1" w:styleId="Heading1Char1">
    <w:name w:val="Heading 1 Char1"/>
    <w:uiPriority w:val="9"/>
    <w:rsid w:val="00D171D4"/>
    <w:rPr>
      <w:rFonts w:ascii="Cambria" w:eastAsia="Times New Roman" w:hAnsi="Cambria" w:cs="Times New Roman"/>
      <w:b/>
      <w:bCs/>
      <w:color w:val="365F91"/>
      <w:sz w:val="28"/>
      <w:szCs w:val="28"/>
    </w:rPr>
  </w:style>
  <w:style w:type="character" w:customStyle="1" w:styleId="Heading2Char1">
    <w:name w:val="Heading 2 Char1"/>
    <w:uiPriority w:val="9"/>
    <w:semiHidden/>
    <w:rsid w:val="00D171D4"/>
    <w:rPr>
      <w:rFonts w:ascii="Cambria" w:eastAsia="Times New Roman" w:hAnsi="Cambria" w:cs="Times New Roman"/>
      <w:b/>
      <w:bCs/>
      <w:color w:val="4F81BD"/>
      <w:sz w:val="26"/>
      <w:szCs w:val="26"/>
    </w:rPr>
  </w:style>
  <w:style w:type="table" w:customStyle="1" w:styleId="66">
    <w:name w:val="Мрежа в таблица6"/>
    <w:basedOn w:val="a2"/>
    <w:next w:val="affb"/>
    <w:uiPriority w:val="59"/>
    <w:rsid w:val="004D7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Мрежа в таблица7"/>
    <w:basedOn w:val="a2"/>
    <w:next w:val="affb"/>
    <w:uiPriority w:val="59"/>
    <w:rsid w:val="00E82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a3"/>
    <w:semiHidden/>
    <w:unhideWhenUsed/>
    <w:rsid w:val="00D84A4F"/>
  </w:style>
  <w:style w:type="numbering" w:customStyle="1" w:styleId="133">
    <w:name w:val="Без списък13"/>
    <w:next w:val="a3"/>
    <w:uiPriority w:val="99"/>
    <w:semiHidden/>
    <w:rsid w:val="00D84A4F"/>
  </w:style>
  <w:style w:type="table" w:customStyle="1" w:styleId="TableGrid4">
    <w:name w:val="Table Grid4"/>
    <w:basedOn w:val="a2"/>
    <w:next w:val="affb"/>
    <w:rsid w:val="00D84A4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b"/>
    <w:rsid w:val="00D84A4F"/>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a3"/>
    <w:semiHidden/>
    <w:rsid w:val="00D84A4F"/>
  </w:style>
  <w:style w:type="numbering" w:customStyle="1" w:styleId="1120">
    <w:name w:val="Без списък112"/>
    <w:next w:val="a3"/>
    <w:uiPriority w:val="99"/>
    <w:semiHidden/>
    <w:unhideWhenUsed/>
    <w:rsid w:val="00D84A4F"/>
  </w:style>
  <w:style w:type="table" w:customStyle="1" w:styleId="134">
    <w:name w:val="Мрежа в таблица13"/>
    <w:basedOn w:val="a2"/>
    <w:next w:val="affb"/>
    <w:uiPriority w:val="59"/>
    <w:locked/>
    <w:rsid w:val="00D84A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Мрежа в таблица111"/>
    <w:basedOn w:val="a2"/>
    <w:next w:val="affb"/>
    <w:uiPriority w:val="99"/>
    <w:locked/>
    <w:rsid w:val="00D84A4F"/>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Мрежа в таблица22"/>
    <w:basedOn w:val="a2"/>
    <w:next w:val="affb"/>
    <w:uiPriority w:val="99"/>
    <w:locked/>
    <w:rsid w:val="00D84A4F"/>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Без списък21"/>
    <w:next w:val="a3"/>
    <w:semiHidden/>
    <w:rsid w:val="00D84A4F"/>
  </w:style>
  <w:style w:type="table" w:customStyle="1" w:styleId="312">
    <w:name w:val="Мрежа в таблица31"/>
    <w:basedOn w:val="a2"/>
    <w:next w:val="affb"/>
    <w:rsid w:val="00D84A4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Без списък31"/>
    <w:next w:val="a3"/>
    <w:uiPriority w:val="99"/>
    <w:semiHidden/>
    <w:unhideWhenUsed/>
    <w:rsid w:val="00D84A4F"/>
  </w:style>
  <w:style w:type="numbering" w:customStyle="1" w:styleId="1210">
    <w:name w:val="Без списък121"/>
    <w:next w:val="a3"/>
    <w:uiPriority w:val="99"/>
    <w:semiHidden/>
    <w:unhideWhenUsed/>
    <w:rsid w:val="00D84A4F"/>
  </w:style>
  <w:style w:type="table" w:customStyle="1" w:styleId="411">
    <w:name w:val="Мрежа в таблица41"/>
    <w:basedOn w:val="a2"/>
    <w:next w:val="affb"/>
    <w:uiPriority w:val="99"/>
    <w:rsid w:val="00D84A4F"/>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a3"/>
    <w:uiPriority w:val="99"/>
    <w:semiHidden/>
    <w:rsid w:val="00D84A4F"/>
  </w:style>
  <w:style w:type="numbering" w:customStyle="1" w:styleId="11110">
    <w:name w:val="Без списък1111"/>
    <w:next w:val="a3"/>
    <w:uiPriority w:val="99"/>
    <w:semiHidden/>
    <w:unhideWhenUsed/>
    <w:rsid w:val="00D84A4F"/>
  </w:style>
  <w:style w:type="table" w:customStyle="1" w:styleId="1211">
    <w:name w:val="Мрежа в таблица121"/>
    <w:basedOn w:val="a2"/>
    <w:next w:val="affb"/>
    <w:uiPriority w:val="59"/>
    <w:locked/>
    <w:rsid w:val="00D84A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Мрежа в таблица211"/>
    <w:basedOn w:val="a2"/>
    <w:next w:val="affb"/>
    <w:uiPriority w:val="99"/>
    <w:locked/>
    <w:rsid w:val="00D84A4F"/>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a2"/>
    <w:next w:val="affb"/>
    <w:rsid w:val="00D84A4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2"/>
    <w:next w:val="affb"/>
    <w:rsid w:val="00D84A4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Мрежа в таблица51"/>
    <w:basedOn w:val="a2"/>
    <w:next w:val="affb"/>
    <w:uiPriority w:val="99"/>
    <w:rsid w:val="00D84A4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01">
    <w:name w:val="WW8Num101"/>
    <w:rsid w:val="00D84A4F"/>
    <w:pPr>
      <w:numPr>
        <w:numId w:val="16"/>
      </w:numPr>
    </w:pPr>
  </w:style>
  <w:style w:type="table" w:customStyle="1" w:styleId="TableGrid31">
    <w:name w:val="Table Grid31"/>
    <w:basedOn w:val="a2"/>
    <w:next w:val="affb"/>
    <w:rsid w:val="00D84A4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mark">
    <w:name w:val="nomark"/>
    <w:basedOn w:val="a1"/>
    <w:rsid w:val="00D84A4F"/>
  </w:style>
  <w:style w:type="character" w:customStyle="1" w:styleId="skypetbinnertext">
    <w:name w:val="skype_tb_innertext"/>
    <w:basedOn w:val="a1"/>
    <w:rsid w:val="00D84A4F"/>
  </w:style>
  <w:style w:type="paragraph" w:customStyle="1" w:styleId="CharChar0">
    <w:name w:val="Char Char Знак Знак"/>
    <w:basedOn w:val="a0"/>
    <w:rsid w:val="00D84A4F"/>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2">
    <w:name w:val="List Paragraph2"/>
    <w:basedOn w:val="a0"/>
    <w:uiPriority w:val="34"/>
    <w:qFormat/>
    <w:rsid w:val="00D84A4F"/>
    <w:pPr>
      <w:ind w:left="708"/>
    </w:pPr>
    <w:rPr>
      <w:rFonts w:ascii="Calibri" w:eastAsia="Times New Roman" w:hAnsi="Calibri" w:cs="Times New Roman"/>
      <w:lang w:val="en-US"/>
    </w:rPr>
  </w:style>
  <w:style w:type="character" w:customStyle="1" w:styleId="FontStyle44">
    <w:name w:val="Font Style44"/>
    <w:rsid w:val="00D84A4F"/>
    <w:rPr>
      <w:rFonts w:ascii="Times New Roman" w:hAnsi="Times New Roman" w:cs="Times New Roman"/>
      <w:sz w:val="20"/>
      <w:szCs w:val="20"/>
    </w:rPr>
  </w:style>
  <w:style w:type="paragraph" w:customStyle="1" w:styleId="Style12">
    <w:name w:val="Style12"/>
    <w:basedOn w:val="a0"/>
    <w:rsid w:val="00D84A4F"/>
    <w:pPr>
      <w:widowControl w:val="0"/>
      <w:autoSpaceDE w:val="0"/>
      <w:autoSpaceDN w:val="0"/>
      <w:adjustRightInd w:val="0"/>
      <w:spacing w:after="0" w:line="277" w:lineRule="exact"/>
      <w:ind w:firstLine="1075"/>
      <w:jc w:val="both"/>
    </w:pPr>
    <w:rPr>
      <w:rFonts w:ascii="Times New Roman" w:eastAsia="Times New Roman" w:hAnsi="Times New Roman" w:cs="Times New Roman"/>
      <w:sz w:val="24"/>
      <w:szCs w:val="24"/>
      <w:lang w:eastAsia="bg-BG"/>
    </w:rPr>
  </w:style>
  <w:style w:type="paragraph" w:customStyle="1" w:styleId="Style17">
    <w:name w:val="Style17"/>
    <w:basedOn w:val="a0"/>
    <w:rsid w:val="00D84A4F"/>
    <w:pPr>
      <w:widowControl w:val="0"/>
      <w:autoSpaceDE w:val="0"/>
      <w:autoSpaceDN w:val="0"/>
      <w:adjustRightInd w:val="0"/>
      <w:spacing w:after="0" w:line="269" w:lineRule="exact"/>
      <w:ind w:firstLine="720"/>
    </w:pPr>
    <w:rPr>
      <w:rFonts w:ascii="Times New Roman" w:eastAsia="Times New Roman" w:hAnsi="Times New Roman" w:cs="Times New Roman"/>
      <w:sz w:val="24"/>
      <w:szCs w:val="24"/>
      <w:lang w:eastAsia="bg-BG"/>
    </w:rPr>
  </w:style>
  <w:style w:type="character" w:customStyle="1" w:styleId="FontStyle26">
    <w:name w:val="Font Style26"/>
    <w:rsid w:val="00D84A4F"/>
    <w:rPr>
      <w:rFonts w:ascii="Times New Roman" w:hAnsi="Times New Roman" w:cs="Times New Roman"/>
      <w:b/>
      <w:bCs/>
      <w:sz w:val="22"/>
      <w:szCs w:val="22"/>
    </w:rPr>
  </w:style>
  <w:style w:type="character" w:customStyle="1" w:styleId="FontStyle27">
    <w:name w:val="Font Style27"/>
    <w:rsid w:val="00D84A4F"/>
    <w:rPr>
      <w:rFonts w:ascii="Times New Roman" w:hAnsi="Times New Roman" w:cs="Times New Roman"/>
      <w:b/>
      <w:bCs/>
      <w:sz w:val="16"/>
      <w:szCs w:val="16"/>
    </w:rPr>
  </w:style>
  <w:style w:type="character" w:customStyle="1" w:styleId="FontStyle29">
    <w:name w:val="Font Style29"/>
    <w:rsid w:val="00D84A4F"/>
    <w:rPr>
      <w:rFonts w:ascii="Times New Roman" w:hAnsi="Times New Roman" w:cs="Times New Roman"/>
      <w:i/>
      <w:iCs/>
      <w:sz w:val="22"/>
      <w:szCs w:val="22"/>
    </w:rPr>
  </w:style>
  <w:style w:type="character" w:customStyle="1" w:styleId="FontStyle30">
    <w:name w:val="Font Style30"/>
    <w:rsid w:val="00D84A4F"/>
    <w:rPr>
      <w:rFonts w:ascii="Times New Roman" w:hAnsi="Times New Roman" w:cs="Times New Roman"/>
      <w:sz w:val="22"/>
      <w:szCs w:val="22"/>
    </w:rPr>
  </w:style>
  <w:style w:type="paragraph" w:customStyle="1" w:styleId="CharCharCharCharCharCharCharCharCharCharCharChar1CharCharCharCharChar">
    <w:name w:val="Char Char Char Char Char Char Char Char Char Char Char Char1 Char Char Char Char Char Знак Знак"/>
    <w:basedOn w:val="a0"/>
    <w:rsid w:val="00D84A4F"/>
    <w:pPr>
      <w:tabs>
        <w:tab w:val="left" w:pos="709"/>
      </w:tabs>
      <w:spacing w:after="0" w:line="240" w:lineRule="auto"/>
    </w:pPr>
    <w:rPr>
      <w:rFonts w:ascii="Tahoma" w:eastAsia="Times New Roman" w:hAnsi="Tahoma" w:cs="Times New Roman"/>
      <w:sz w:val="24"/>
      <w:szCs w:val="24"/>
      <w:lang w:val="pl-PL" w:eastAsia="pl-PL"/>
    </w:rPr>
  </w:style>
  <w:style w:type="numbering" w:customStyle="1" w:styleId="NoList3">
    <w:name w:val="No List3"/>
    <w:next w:val="a3"/>
    <w:uiPriority w:val="99"/>
    <w:semiHidden/>
    <w:unhideWhenUsed/>
    <w:rsid w:val="00F342B5"/>
  </w:style>
  <w:style w:type="numbering" w:customStyle="1" w:styleId="142">
    <w:name w:val="Без списък14"/>
    <w:next w:val="a3"/>
    <w:uiPriority w:val="99"/>
    <w:semiHidden/>
    <w:unhideWhenUsed/>
    <w:rsid w:val="00F342B5"/>
  </w:style>
  <w:style w:type="table" w:customStyle="1" w:styleId="TableGrid5">
    <w:name w:val="Table Grid5"/>
    <w:basedOn w:val="a2"/>
    <w:next w:val="affb"/>
    <w:uiPriority w:val="99"/>
    <w:rsid w:val="00F342B5"/>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a3"/>
    <w:semiHidden/>
    <w:rsid w:val="00F342B5"/>
  </w:style>
  <w:style w:type="numbering" w:customStyle="1" w:styleId="113">
    <w:name w:val="Без списък113"/>
    <w:next w:val="a3"/>
    <w:uiPriority w:val="99"/>
    <w:semiHidden/>
    <w:unhideWhenUsed/>
    <w:rsid w:val="00F342B5"/>
  </w:style>
  <w:style w:type="table" w:customStyle="1" w:styleId="143">
    <w:name w:val="Мрежа в таблица14"/>
    <w:basedOn w:val="a2"/>
    <w:next w:val="affb"/>
    <w:uiPriority w:val="59"/>
    <w:locked/>
    <w:rsid w:val="00F34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Мрежа в таблица112"/>
    <w:basedOn w:val="a2"/>
    <w:next w:val="affb"/>
    <w:uiPriority w:val="99"/>
    <w:locked/>
    <w:rsid w:val="00F342B5"/>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Мрежа в таблица23"/>
    <w:basedOn w:val="a2"/>
    <w:next w:val="affb"/>
    <w:uiPriority w:val="99"/>
    <w:locked/>
    <w:rsid w:val="00F342B5"/>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
    <w:name w:val="Без списък22"/>
    <w:next w:val="a3"/>
    <w:semiHidden/>
    <w:rsid w:val="00F342B5"/>
  </w:style>
  <w:style w:type="table" w:customStyle="1" w:styleId="322">
    <w:name w:val="Мрежа в таблица32"/>
    <w:basedOn w:val="a2"/>
    <w:next w:val="affb"/>
    <w:rsid w:val="00F342B5"/>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
    <w:name w:val="Без списък32"/>
    <w:next w:val="a3"/>
    <w:uiPriority w:val="99"/>
    <w:semiHidden/>
    <w:unhideWhenUsed/>
    <w:rsid w:val="00F342B5"/>
  </w:style>
  <w:style w:type="numbering" w:customStyle="1" w:styleId="1220">
    <w:name w:val="Без списък122"/>
    <w:next w:val="a3"/>
    <w:uiPriority w:val="99"/>
    <w:semiHidden/>
    <w:unhideWhenUsed/>
    <w:rsid w:val="00F342B5"/>
  </w:style>
  <w:style w:type="table" w:customStyle="1" w:styleId="420">
    <w:name w:val="Мрежа в таблица42"/>
    <w:basedOn w:val="a2"/>
    <w:next w:val="affb"/>
    <w:uiPriority w:val="99"/>
    <w:rsid w:val="00F342B5"/>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a3"/>
    <w:semiHidden/>
    <w:rsid w:val="00F342B5"/>
  </w:style>
  <w:style w:type="numbering" w:customStyle="1" w:styleId="1112">
    <w:name w:val="Без списък1112"/>
    <w:next w:val="a3"/>
    <w:uiPriority w:val="99"/>
    <w:semiHidden/>
    <w:unhideWhenUsed/>
    <w:rsid w:val="00F342B5"/>
  </w:style>
  <w:style w:type="table" w:customStyle="1" w:styleId="1221">
    <w:name w:val="Мрежа в таблица122"/>
    <w:basedOn w:val="a2"/>
    <w:next w:val="affb"/>
    <w:uiPriority w:val="59"/>
    <w:locked/>
    <w:rsid w:val="00F342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Мрежа в таблица212"/>
    <w:basedOn w:val="a2"/>
    <w:next w:val="affb"/>
    <w:uiPriority w:val="99"/>
    <w:locked/>
    <w:rsid w:val="00F342B5"/>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
    <w:name w:val="p"/>
    <w:basedOn w:val="a1"/>
    <w:rsid w:val="00F342B5"/>
  </w:style>
  <w:style w:type="character" w:customStyle="1" w:styleId="label2">
    <w:name w:val="label2"/>
    <w:basedOn w:val="a1"/>
    <w:rsid w:val="00F342B5"/>
  </w:style>
  <w:style w:type="character" w:customStyle="1" w:styleId="ekattev">
    <w:name w:val="ekatte_v"/>
    <w:basedOn w:val="a1"/>
    <w:rsid w:val="00F342B5"/>
  </w:style>
  <w:style w:type="character" w:customStyle="1" w:styleId="ekatten">
    <w:name w:val="ekatte_n"/>
    <w:basedOn w:val="a1"/>
    <w:rsid w:val="00F342B5"/>
  </w:style>
  <w:style w:type="character" w:customStyle="1" w:styleId="a50">
    <w:name w:val="a5"/>
    <w:basedOn w:val="a1"/>
    <w:rsid w:val="00F342B5"/>
  </w:style>
  <w:style w:type="character" w:customStyle="1" w:styleId="a60">
    <w:name w:val="a6"/>
    <w:basedOn w:val="a1"/>
    <w:rsid w:val="00F342B5"/>
  </w:style>
  <w:style w:type="character" w:customStyle="1" w:styleId="a80">
    <w:name w:val="a8"/>
    <w:basedOn w:val="a1"/>
    <w:rsid w:val="00F342B5"/>
  </w:style>
  <w:style w:type="character" w:customStyle="1" w:styleId="ekatteo">
    <w:name w:val="ekatte_o"/>
    <w:basedOn w:val="a1"/>
    <w:rsid w:val="00F342B5"/>
  </w:style>
  <w:style w:type="numbering" w:customStyle="1" w:styleId="NoList4">
    <w:name w:val="No List4"/>
    <w:next w:val="a3"/>
    <w:uiPriority w:val="99"/>
    <w:semiHidden/>
    <w:unhideWhenUsed/>
    <w:rsid w:val="0000195E"/>
  </w:style>
  <w:style w:type="numbering" w:customStyle="1" w:styleId="152">
    <w:name w:val="Без списък15"/>
    <w:next w:val="a3"/>
    <w:semiHidden/>
    <w:unhideWhenUsed/>
    <w:rsid w:val="0000195E"/>
  </w:style>
  <w:style w:type="table" w:customStyle="1" w:styleId="TableGrid6">
    <w:name w:val="Table Grid6"/>
    <w:basedOn w:val="a2"/>
    <w:next w:val="affb"/>
    <w:uiPriority w:val="99"/>
    <w:rsid w:val="0000195E"/>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a3"/>
    <w:semiHidden/>
    <w:rsid w:val="0000195E"/>
  </w:style>
  <w:style w:type="numbering" w:customStyle="1" w:styleId="114">
    <w:name w:val="Без списък114"/>
    <w:next w:val="a3"/>
    <w:uiPriority w:val="99"/>
    <w:semiHidden/>
    <w:unhideWhenUsed/>
    <w:rsid w:val="0000195E"/>
  </w:style>
  <w:style w:type="table" w:customStyle="1" w:styleId="153">
    <w:name w:val="Мрежа в таблица15"/>
    <w:basedOn w:val="a2"/>
    <w:next w:val="affb"/>
    <w:uiPriority w:val="59"/>
    <w:locked/>
    <w:rsid w:val="000019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Мрежа в таблица113"/>
    <w:basedOn w:val="a2"/>
    <w:next w:val="affb"/>
    <w:uiPriority w:val="99"/>
    <w:locked/>
    <w:rsid w:val="0000195E"/>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Мрежа в таблица24"/>
    <w:basedOn w:val="a2"/>
    <w:next w:val="affb"/>
    <w:uiPriority w:val="99"/>
    <w:locked/>
    <w:rsid w:val="0000195E"/>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
    <w:name w:val="Без списък23"/>
    <w:next w:val="a3"/>
    <w:semiHidden/>
    <w:rsid w:val="0000195E"/>
  </w:style>
  <w:style w:type="table" w:customStyle="1" w:styleId="330">
    <w:name w:val="Мрежа в таблица33"/>
    <w:basedOn w:val="a2"/>
    <w:next w:val="affb"/>
    <w:rsid w:val="0000195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Без списък33"/>
    <w:next w:val="a3"/>
    <w:uiPriority w:val="99"/>
    <w:semiHidden/>
    <w:unhideWhenUsed/>
    <w:rsid w:val="0000195E"/>
  </w:style>
  <w:style w:type="numbering" w:customStyle="1" w:styleId="1230">
    <w:name w:val="Без списък123"/>
    <w:next w:val="a3"/>
    <w:uiPriority w:val="99"/>
    <w:semiHidden/>
    <w:unhideWhenUsed/>
    <w:rsid w:val="0000195E"/>
  </w:style>
  <w:style w:type="table" w:customStyle="1" w:styleId="430">
    <w:name w:val="Мрежа в таблица43"/>
    <w:basedOn w:val="a2"/>
    <w:next w:val="affb"/>
    <w:uiPriority w:val="99"/>
    <w:rsid w:val="0000195E"/>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a3"/>
    <w:semiHidden/>
    <w:rsid w:val="0000195E"/>
  </w:style>
  <w:style w:type="numbering" w:customStyle="1" w:styleId="1113">
    <w:name w:val="Без списък1113"/>
    <w:next w:val="a3"/>
    <w:uiPriority w:val="99"/>
    <w:semiHidden/>
    <w:unhideWhenUsed/>
    <w:rsid w:val="0000195E"/>
  </w:style>
  <w:style w:type="table" w:customStyle="1" w:styleId="1231">
    <w:name w:val="Мрежа в таблица123"/>
    <w:basedOn w:val="a2"/>
    <w:next w:val="affb"/>
    <w:uiPriority w:val="59"/>
    <w:locked/>
    <w:rsid w:val="000019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Мрежа в таблица213"/>
    <w:basedOn w:val="a2"/>
    <w:next w:val="affb"/>
    <w:uiPriority w:val="99"/>
    <w:locked/>
    <w:rsid w:val="0000195E"/>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b"/>
    <w:rsid w:val="0000195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a2"/>
    <w:next w:val="affb"/>
    <w:rsid w:val="0000195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Мрежа в таблица52"/>
    <w:basedOn w:val="a2"/>
    <w:next w:val="affb"/>
    <w:uiPriority w:val="99"/>
    <w:rsid w:val="0000195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a2"/>
    <w:next w:val="affb"/>
    <w:rsid w:val="0000195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Без списък41"/>
    <w:next w:val="a3"/>
    <w:uiPriority w:val="99"/>
    <w:semiHidden/>
    <w:unhideWhenUsed/>
    <w:rsid w:val="0000195E"/>
  </w:style>
  <w:style w:type="numbering" w:customStyle="1" w:styleId="NoList121">
    <w:name w:val="No List121"/>
    <w:next w:val="a3"/>
    <w:uiPriority w:val="99"/>
    <w:semiHidden/>
    <w:unhideWhenUsed/>
    <w:rsid w:val="0000195E"/>
  </w:style>
  <w:style w:type="table" w:customStyle="1" w:styleId="610">
    <w:name w:val="Мрежа в таблица61"/>
    <w:basedOn w:val="a2"/>
    <w:next w:val="affb"/>
    <w:uiPriority w:val="59"/>
    <w:rsid w:val="0000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Мрежа в таблица71"/>
    <w:basedOn w:val="a2"/>
    <w:next w:val="affb"/>
    <w:uiPriority w:val="59"/>
    <w:rsid w:val="0000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a3"/>
    <w:semiHidden/>
    <w:unhideWhenUsed/>
    <w:rsid w:val="0000195E"/>
  </w:style>
  <w:style w:type="numbering" w:customStyle="1" w:styleId="1310">
    <w:name w:val="Без списък131"/>
    <w:next w:val="a3"/>
    <w:semiHidden/>
    <w:rsid w:val="0000195E"/>
  </w:style>
  <w:style w:type="table" w:customStyle="1" w:styleId="TableGrid41">
    <w:name w:val="Table Grid41"/>
    <w:basedOn w:val="a2"/>
    <w:next w:val="affb"/>
    <w:rsid w:val="0000195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a3"/>
    <w:uiPriority w:val="99"/>
    <w:semiHidden/>
    <w:unhideWhenUsed/>
    <w:rsid w:val="0000195E"/>
  </w:style>
  <w:style w:type="numbering" w:customStyle="1" w:styleId="1410">
    <w:name w:val="Без списък141"/>
    <w:next w:val="a3"/>
    <w:semiHidden/>
    <w:rsid w:val="0000195E"/>
  </w:style>
  <w:style w:type="table" w:customStyle="1" w:styleId="TableGrid51">
    <w:name w:val="Table Grid51"/>
    <w:basedOn w:val="a2"/>
    <w:next w:val="affb"/>
    <w:rsid w:val="0000195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a3"/>
    <w:uiPriority w:val="99"/>
    <w:semiHidden/>
    <w:unhideWhenUsed/>
    <w:rsid w:val="0000195E"/>
  </w:style>
  <w:style w:type="numbering" w:customStyle="1" w:styleId="1510">
    <w:name w:val="Без списък151"/>
    <w:next w:val="a3"/>
    <w:semiHidden/>
    <w:rsid w:val="0000195E"/>
  </w:style>
  <w:style w:type="table" w:customStyle="1" w:styleId="TableGrid61">
    <w:name w:val="Table Grid61"/>
    <w:basedOn w:val="a2"/>
    <w:next w:val="affb"/>
    <w:rsid w:val="0000195E"/>
    <w:pPr>
      <w:spacing w:after="0" w:line="240" w:lineRule="auto"/>
    </w:pPr>
    <w:rPr>
      <w:rFonts w:ascii="Times New Roman" w:eastAsia="Times New Roman" w:hAnsi="Times New Roman" w:cs="Times New Roman"/>
      <w:sz w:val="20"/>
      <w:szCs w:val="20"/>
      <w:lang w:val="en-US"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лавие 5 Знак"/>
    <w:basedOn w:val="a1"/>
    <w:link w:val="5"/>
    <w:rsid w:val="00021945"/>
    <w:rPr>
      <w:rFonts w:ascii="Cambria" w:eastAsia="Times New Roman" w:hAnsi="Cambria" w:cs="Times New Roman"/>
      <w:color w:val="243F60"/>
      <w:sz w:val="20"/>
      <w:szCs w:val="20"/>
    </w:rPr>
  </w:style>
  <w:style w:type="character" w:customStyle="1" w:styleId="70">
    <w:name w:val="Заглавие 7 Знак"/>
    <w:basedOn w:val="a1"/>
    <w:link w:val="7"/>
    <w:rsid w:val="00021945"/>
    <w:rPr>
      <w:rFonts w:ascii="Cambria" w:eastAsia="Times New Roman" w:hAnsi="Cambria" w:cs="Times New Roman"/>
      <w:i/>
      <w:iCs/>
      <w:color w:val="404040"/>
      <w:sz w:val="20"/>
      <w:szCs w:val="20"/>
    </w:rPr>
  </w:style>
  <w:style w:type="character" w:customStyle="1" w:styleId="90">
    <w:name w:val="Заглавие 9 Знак"/>
    <w:basedOn w:val="a1"/>
    <w:link w:val="9"/>
    <w:rsid w:val="00021945"/>
    <w:rPr>
      <w:rFonts w:ascii="Arial" w:eastAsia="Times New Roman" w:hAnsi="Arial" w:cs="Arial"/>
      <w:lang w:eastAsia="bg-BG"/>
    </w:rPr>
  </w:style>
  <w:style w:type="paragraph" w:customStyle="1" w:styleId="NoSpacing1">
    <w:name w:val="No Spacing1"/>
    <w:uiPriority w:val="99"/>
    <w:rsid w:val="00021945"/>
    <w:pPr>
      <w:spacing w:after="0" w:line="240" w:lineRule="auto"/>
    </w:pPr>
    <w:rPr>
      <w:rFonts w:ascii="Calibri" w:eastAsia="Calibri" w:hAnsi="Calibri" w:cs="Calibri"/>
      <w:lang w:val="en-US"/>
    </w:rPr>
  </w:style>
  <w:style w:type="character" w:customStyle="1" w:styleId="CharChar8">
    <w:name w:val="Char Char8"/>
    <w:rsid w:val="00021945"/>
    <w:rPr>
      <w:rFonts w:ascii="ExcelciorCyr" w:hAnsi="ExcelciorCyr" w:cs="ExcelciorCyr"/>
      <w:sz w:val="28"/>
      <w:szCs w:val="28"/>
      <w:lang w:val="bg-BG" w:eastAsia="bg-BG"/>
    </w:rPr>
  </w:style>
  <w:style w:type="character" w:customStyle="1" w:styleId="CharChar7">
    <w:name w:val="Char Char7"/>
    <w:rsid w:val="00021945"/>
    <w:rPr>
      <w:rFonts w:ascii="Tahoma" w:hAnsi="Tahoma" w:cs="Tahoma"/>
      <w:sz w:val="24"/>
      <w:szCs w:val="24"/>
      <w:lang w:val="bg-BG" w:eastAsia="bg-BG"/>
    </w:rPr>
  </w:style>
  <w:style w:type="paragraph" w:customStyle="1" w:styleId="CharChar1Char">
    <w:name w:val="Char Char1 Char"/>
    <w:basedOn w:val="a0"/>
    <w:rsid w:val="00021945"/>
    <w:pPr>
      <w:spacing w:after="160" w:line="240" w:lineRule="exact"/>
    </w:pPr>
    <w:rPr>
      <w:rFonts w:ascii="Tahoma" w:eastAsia="Times New Roman" w:hAnsi="Tahoma" w:cs="Times New Roman"/>
      <w:sz w:val="20"/>
      <w:szCs w:val="20"/>
    </w:rPr>
  </w:style>
  <w:style w:type="paragraph" w:customStyle="1" w:styleId="CharCharChar1Char">
    <w:name w:val="Char Char Char1 Char"/>
    <w:basedOn w:val="a0"/>
    <w:rsid w:val="00021945"/>
    <w:pPr>
      <w:tabs>
        <w:tab w:val="left" w:pos="709"/>
      </w:tabs>
      <w:spacing w:after="0" w:line="240" w:lineRule="auto"/>
    </w:pPr>
    <w:rPr>
      <w:rFonts w:ascii="Tahoma" w:eastAsia="Times New Roman" w:hAnsi="Tahoma" w:cs="Times New Roman"/>
      <w:sz w:val="24"/>
      <w:szCs w:val="24"/>
      <w:lang w:val="pl-PL" w:eastAsia="pl-PL"/>
    </w:rPr>
  </w:style>
  <w:style w:type="character" w:styleId="afff9">
    <w:name w:val="Emphasis"/>
    <w:qFormat/>
    <w:rsid w:val="00021945"/>
    <w:rPr>
      <w:i/>
      <w:iCs/>
    </w:rPr>
  </w:style>
  <w:style w:type="paragraph" w:customStyle="1" w:styleId="CharCharCharCharCharCharCharCharCharCharCharCharCharCharCharChar0">
    <w:name w:val="Char Char Char Char Char Char Char Char Char Char Char Char Char Char Char Char"/>
    <w:basedOn w:val="a0"/>
    <w:rsid w:val="00021945"/>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fa">
    <w:name w:val="Стил"/>
    <w:rsid w:val="00021945"/>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FontStyle14">
    <w:name w:val="Font Style14"/>
    <w:rsid w:val="00021945"/>
    <w:rPr>
      <w:rFonts w:ascii="Times New Roman" w:hAnsi="Times New Roman" w:cs="Times New Roman" w:hint="default"/>
      <w:b/>
      <w:bCs/>
      <w:spacing w:val="10"/>
      <w:sz w:val="22"/>
      <w:szCs w:val="22"/>
    </w:rPr>
  </w:style>
  <w:style w:type="paragraph" w:customStyle="1" w:styleId="WW-Default">
    <w:name w:val="WW-Default"/>
    <w:rsid w:val="00021945"/>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0"/>
    <w:rsid w:val="00021945"/>
    <w:pPr>
      <w:tabs>
        <w:tab w:val="left" w:pos="709"/>
      </w:tabs>
      <w:spacing w:after="0" w:line="240" w:lineRule="auto"/>
    </w:pPr>
    <w:rPr>
      <w:rFonts w:ascii="Tahoma" w:eastAsia="Times New Roman" w:hAnsi="Tahoma" w:cs="Times New Roman"/>
      <w:sz w:val="24"/>
      <w:szCs w:val="24"/>
      <w:lang w:val="pl-PL" w:eastAsia="pl-PL"/>
    </w:rPr>
  </w:style>
  <w:style w:type="table" w:styleId="1f1">
    <w:name w:val="Table 3D effects 1"/>
    <w:basedOn w:val="a2"/>
    <w:rsid w:val="00021945"/>
    <w:pPr>
      <w:spacing w:after="0" w:line="240" w:lineRule="auto"/>
    </w:pPr>
    <w:rPr>
      <w:rFonts w:ascii="Times New Roman" w:eastAsia="Times New Roman" w:hAnsi="Times New Roman" w:cs="Times New Roman"/>
      <w:sz w:val="20"/>
      <w:szCs w:val="20"/>
      <w:lang w:eastAsia="bg-BG"/>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2"/>
    <w:rsid w:val="00021945"/>
    <w:pPr>
      <w:spacing w:after="0" w:line="240" w:lineRule="auto"/>
    </w:pPr>
    <w:rPr>
      <w:rFonts w:ascii="Times New Roman" w:eastAsia="Times New Roman" w:hAnsi="Times New Roman" w:cs="Times New Roman"/>
      <w:sz w:val="20"/>
      <w:szCs w:val="20"/>
      <w:lang w:eastAsia="bg-BG"/>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3D effects 3"/>
    <w:basedOn w:val="a2"/>
    <w:rsid w:val="00021945"/>
    <w:pPr>
      <w:spacing w:after="0" w:line="240" w:lineRule="auto"/>
    </w:pPr>
    <w:rPr>
      <w:rFonts w:ascii="Times New Roman" w:eastAsia="Times New Roman" w:hAnsi="Times New Roman" w:cs="Times New Roman"/>
      <w:sz w:val="20"/>
      <w:szCs w:val="20"/>
      <w:lang w:eastAsia="bg-BG"/>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2"/>
    <w:rsid w:val="00021945"/>
    <w:pPr>
      <w:spacing w:after="0" w:line="240" w:lineRule="auto"/>
    </w:pPr>
    <w:rPr>
      <w:rFonts w:ascii="Times New Roman" w:eastAsia="Times New Roman" w:hAnsi="Times New Roman" w:cs="Times New Roman"/>
      <w:sz w:val="20"/>
      <w:szCs w:val="20"/>
      <w:lang w:eastAsia="bg-BG"/>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2"/>
    <w:rsid w:val="00021945"/>
    <w:pPr>
      <w:spacing w:after="0" w:line="240" w:lineRule="auto"/>
    </w:pPr>
    <w:rPr>
      <w:rFonts w:ascii="Times New Roman" w:eastAsia="Times New Roman" w:hAnsi="Times New Roman" w:cs="Times New Roman"/>
      <w:sz w:val="20"/>
      <w:szCs w:val="20"/>
      <w:lang w:eastAsia="bg-BG"/>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Char12CharCharCharChar">
    <w:name w:val="Char12 Char Char Char Char"/>
    <w:basedOn w:val="a0"/>
    <w:rsid w:val="00021945"/>
    <w:pPr>
      <w:tabs>
        <w:tab w:val="left" w:pos="709"/>
      </w:tabs>
      <w:spacing w:after="0" w:line="240" w:lineRule="auto"/>
    </w:pPr>
    <w:rPr>
      <w:rFonts w:ascii="Tahoma" w:eastAsia="Times New Roman" w:hAnsi="Tahoma" w:cs="Times New Roman"/>
      <w:sz w:val="24"/>
      <w:szCs w:val="24"/>
      <w:lang w:val="pl-PL" w:eastAsia="pl-PL"/>
    </w:rPr>
  </w:style>
  <w:style w:type="numbering" w:customStyle="1" w:styleId="NoList1111">
    <w:name w:val="No List1111"/>
    <w:next w:val="a3"/>
    <w:semiHidden/>
    <w:rsid w:val="00021945"/>
  </w:style>
  <w:style w:type="table" w:customStyle="1" w:styleId="Table3Deffects11">
    <w:name w:val="Table 3D effects 11"/>
    <w:basedOn w:val="a2"/>
    <w:next w:val="1f1"/>
    <w:rsid w:val="00021945"/>
    <w:pPr>
      <w:spacing w:after="0" w:line="240" w:lineRule="auto"/>
    </w:pPr>
    <w:rPr>
      <w:rFonts w:ascii="Times New Roman" w:eastAsia="Times New Roman" w:hAnsi="Times New Roman" w:cs="Times New Roman"/>
      <w:sz w:val="20"/>
      <w:szCs w:val="20"/>
      <w:lang w:eastAsia="bg-BG"/>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a2"/>
    <w:next w:val="2fa"/>
    <w:rsid w:val="00021945"/>
    <w:pPr>
      <w:spacing w:after="0" w:line="240" w:lineRule="auto"/>
    </w:pPr>
    <w:rPr>
      <w:rFonts w:ascii="Times New Roman" w:eastAsia="Times New Roman" w:hAnsi="Times New Roman" w:cs="Times New Roman"/>
      <w:sz w:val="20"/>
      <w:szCs w:val="20"/>
      <w:lang w:eastAsia="bg-BG"/>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a2"/>
    <w:next w:val="3f2"/>
    <w:rsid w:val="00021945"/>
    <w:pPr>
      <w:spacing w:after="0" w:line="240" w:lineRule="auto"/>
    </w:pPr>
    <w:rPr>
      <w:rFonts w:ascii="Times New Roman" w:eastAsia="Times New Roman" w:hAnsi="Times New Roman" w:cs="Times New Roman"/>
      <w:sz w:val="20"/>
      <w:szCs w:val="20"/>
      <w:lang w:eastAsia="bg-BG"/>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a2"/>
    <w:next w:val="1f2"/>
    <w:rsid w:val="00021945"/>
    <w:pPr>
      <w:spacing w:after="0" w:line="240" w:lineRule="auto"/>
    </w:pPr>
    <w:rPr>
      <w:rFonts w:ascii="Times New Roman" w:eastAsia="Times New Roman" w:hAnsi="Times New Roman" w:cs="Times New Roman"/>
      <w:sz w:val="20"/>
      <w:szCs w:val="20"/>
      <w:lang w:eastAsia="bg-BG"/>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a2"/>
    <w:next w:val="2fb"/>
    <w:rsid w:val="00021945"/>
    <w:pPr>
      <w:spacing w:after="0" w:line="240" w:lineRule="auto"/>
    </w:pPr>
    <w:rPr>
      <w:rFonts w:ascii="Times New Roman" w:eastAsia="Times New Roman" w:hAnsi="Times New Roman" w:cs="Times New Roman"/>
      <w:sz w:val="20"/>
      <w:szCs w:val="20"/>
      <w:lang w:eastAsia="bg-BG"/>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okAntiqua10pt0pt">
    <w:name w:val="Основен текст + Book Antiqua;10 pt;Удебелен;Курсив;Разредка 0 pt"/>
    <w:rsid w:val="00021945"/>
    <w:rPr>
      <w:rFonts w:ascii="Book Antiqua" w:eastAsia="Book Antiqua" w:hAnsi="Book Antiqua" w:cs="Book Antiqua"/>
      <w:b/>
      <w:bCs/>
      <w:i/>
      <w:iCs/>
      <w:smallCaps w:val="0"/>
      <w:strike w:val="0"/>
      <w:color w:val="000000"/>
      <w:spacing w:val="0"/>
      <w:w w:val="100"/>
      <w:position w:val="0"/>
      <w:sz w:val="20"/>
      <w:szCs w:val="20"/>
      <w:u w:val="none"/>
      <w:shd w:val="clear" w:color="auto" w:fill="FFFFFF"/>
      <w:lang w:val="bg-BG" w:eastAsia="bg-BG" w:bidi="bg-BG"/>
    </w:rPr>
  </w:style>
  <w:style w:type="table" w:customStyle="1" w:styleId="86">
    <w:name w:val="Мрежа в таблица8"/>
    <w:basedOn w:val="a2"/>
    <w:next w:val="affb"/>
    <w:uiPriority w:val="59"/>
    <w:rsid w:val="00021945"/>
    <w:pPr>
      <w:spacing w:after="0" w:line="240" w:lineRule="auto"/>
    </w:pPr>
    <w:rPr>
      <w:rFonts w:ascii="Calibri" w:eastAsia="Times New Roman" w:hAnsi="Calibri" w:cs="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Мрежа в таблица9"/>
    <w:basedOn w:val="a2"/>
    <w:next w:val="affb"/>
    <w:uiPriority w:val="59"/>
    <w:rsid w:val="00021945"/>
    <w:pPr>
      <w:spacing w:after="0" w:line="240" w:lineRule="auto"/>
    </w:pPr>
    <w:rPr>
      <w:rFonts w:ascii="Calibri" w:eastAsia="Times New Roman" w:hAnsi="Calibri" w:cs="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021945"/>
    <w:rPr>
      <w:rFonts w:ascii="Times New Roman" w:hAnsi="Times New Roman" w:cs="Times New Roman"/>
      <w:sz w:val="14"/>
      <w:szCs w:val="14"/>
    </w:rPr>
  </w:style>
  <w:style w:type="numbering" w:customStyle="1" w:styleId="NoList5">
    <w:name w:val="No List5"/>
    <w:next w:val="a3"/>
    <w:uiPriority w:val="99"/>
    <w:semiHidden/>
    <w:unhideWhenUsed/>
    <w:rsid w:val="00135C37"/>
  </w:style>
  <w:style w:type="numbering" w:customStyle="1" w:styleId="162">
    <w:name w:val="Без списък16"/>
    <w:next w:val="a3"/>
    <w:uiPriority w:val="99"/>
    <w:semiHidden/>
    <w:unhideWhenUsed/>
    <w:rsid w:val="00135C37"/>
  </w:style>
  <w:style w:type="table" w:customStyle="1" w:styleId="TableGrid7">
    <w:name w:val="Table Grid7"/>
    <w:basedOn w:val="a2"/>
    <w:next w:val="affb"/>
    <w:uiPriority w:val="99"/>
    <w:rsid w:val="00135C3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
    <w:name w:val="No List16"/>
    <w:next w:val="a3"/>
    <w:semiHidden/>
    <w:rsid w:val="00135C37"/>
  </w:style>
  <w:style w:type="numbering" w:customStyle="1" w:styleId="115">
    <w:name w:val="Без списък115"/>
    <w:next w:val="a3"/>
    <w:uiPriority w:val="99"/>
    <w:semiHidden/>
    <w:unhideWhenUsed/>
    <w:rsid w:val="00135C37"/>
  </w:style>
  <w:style w:type="table" w:customStyle="1" w:styleId="163">
    <w:name w:val="Мрежа в таблица16"/>
    <w:basedOn w:val="a2"/>
    <w:next w:val="affb"/>
    <w:uiPriority w:val="59"/>
    <w:locked/>
    <w:rsid w:val="00135C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Мрежа в таблица114"/>
    <w:basedOn w:val="a2"/>
    <w:next w:val="affb"/>
    <w:uiPriority w:val="99"/>
    <w:locked/>
    <w:rsid w:val="00135C3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Мрежа в таблица25"/>
    <w:basedOn w:val="a2"/>
    <w:next w:val="affb"/>
    <w:uiPriority w:val="99"/>
    <w:locked/>
    <w:rsid w:val="00135C3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
    <w:name w:val="Без списък24"/>
    <w:next w:val="a3"/>
    <w:semiHidden/>
    <w:rsid w:val="00135C37"/>
  </w:style>
  <w:style w:type="table" w:customStyle="1" w:styleId="340">
    <w:name w:val="Мрежа в таблица34"/>
    <w:basedOn w:val="a2"/>
    <w:next w:val="affb"/>
    <w:rsid w:val="00135C3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Без списък34"/>
    <w:next w:val="a3"/>
    <w:uiPriority w:val="99"/>
    <w:semiHidden/>
    <w:unhideWhenUsed/>
    <w:rsid w:val="00135C37"/>
  </w:style>
  <w:style w:type="numbering" w:customStyle="1" w:styleId="124">
    <w:name w:val="Без списък124"/>
    <w:next w:val="a3"/>
    <w:uiPriority w:val="99"/>
    <w:semiHidden/>
    <w:unhideWhenUsed/>
    <w:rsid w:val="00135C37"/>
  </w:style>
  <w:style w:type="table" w:customStyle="1" w:styleId="440">
    <w:name w:val="Мрежа в таблица44"/>
    <w:basedOn w:val="a2"/>
    <w:next w:val="affb"/>
    <w:uiPriority w:val="99"/>
    <w:rsid w:val="00135C3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a3"/>
    <w:semiHidden/>
    <w:rsid w:val="00135C37"/>
  </w:style>
  <w:style w:type="numbering" w:customStyle="1" w:styleId="1114">
    <w:name w:val="Без списък1114"/>
    <w:next w:val="a3"/>
    <w:uiPriority w:val="99"/>
    <w:semiHidden/>
    <w:unhideWhenUsed/>
    <w:rsid w:val="00135C37"/>
  </w:style>
  <w:style w:type="table" w:customStyle="1" w:styleId="1240">
    <w:name w:val="Мрежа в таблица124"/>
    <w:basedOn w:val="a2"/>
    <w:next w:val="affb"/>
    <w:uiPriority w:val="59"/>
    <w:locked/>
    <w:rsid w:val="00135C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Мрежа в таблица214"/>
    <w:basedOn w:val="a2"/>
    <w:next w:val="affb"/>
    <w:uiPriority w:val="99"/>
    <w:locked/>
    <w:rsid w:val="00135C3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a2"/>
    <w:next w:val="affb"/>
    <w:rsid w:val="00135C3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a2"/>
    <w:next w:val="affb"/>
    <w:rsid w:val="00135C3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Мрежа в таблица53"/>
    <w:basedOn w:val="a2"/>
    <w:next w:val="affb"/>
    <w:uiPriority w:val="99"/>
    <w:rsid w:val="00135C3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a2"/>
    <w:next w:val="affb"/>
    <w:rsid w:val="00135C3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Без списък42"/>
    <w:next w:val="a3"/>
    <w:uiPriority w:val="99"/>
    <w:semiHidden/>
    <w:unhideWhenUsed/>
    <w:rsid w:val="00135C37"/>
  </w:style>
  <w:style w:type="numbering" w:customStyle="1" w:styleId="NoList122">
    <w:name w:val="No List122"/>
    <w:next w:val="a3"/>
    <w:uiPriority w:val="99"/>
    <w:semiHidden/>
    <w:unhideWhenUsed/>
    <w:rsid w:val="00135C37"/>
  </w:style>
  <w:style w:type="table" w:customStyle="1" w:styleId="620">
    <w:name w:val="Мрежа в таблица62"/>
    <w:basedOn w:val="a2"/>
    <w:next w:val="affb"/>
    <w:uiPriority w:val="59"/>
    <w:rsid w:val="00135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Мрежа в таблица72"/>
    <w:basedOn w:val="a2"/>
    <w:next w:val="affb"/>
    <w:uiPriority w:val="59"/>
    <w:rsid w:val="00135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a3"/>
    <w:uiPriority w:val="99"/>
    <w:semiHidden/>
    <w:unhideWhenUsed/>
    <w:rsid w:val="00135C37"/>
  </w:style>
  <w:style w:type="numbering" w:customStyle="1" w:styleId="NoList6">
    <w:name w:val="No List6"/>
    <w:next w:val="a3"/>
    <w:uiPriority w:val="99"/>
    <w:semiHidden/>
    <w:unhideWhenUsed/>
    <w:rsid w:val="00135C37"/>
  </w:style>
  <w:style w:type="numbering" w:customStyle="1" w:styleId="172">
    <w:name w:val="Без списък17"/>
    <w:next w:val="a3"/>
    <w:uiPriority w:val="99"/>
    <w:semiHidden/>
    <w:unhideWhenUsed/>
    <w:rsid w:val="00135C37"/>
  </w:style>
  <w:style w:type="table" w:customStyle="1" w:styleId="TableGrid8">
    <w:name w:val="Table Grid8"/>
    <w:basedOn w:val="a2"/>
    <w:next w:val="affb"/>
    <w:uiPriority w:val="99"/>
    <w:rsid w:val="00135C3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a3"/>
    <w:semiHidden/>
    <w:rsid w:val="00135C37"/>
  </w:style>
  <w:style w:type="numbering" w:customStyle="1" w:styleId="116">
    <w:name w:val="Без списък116"/>
    <w:next w:val="a3"/>
    <w:uiPriority w:val="99"/>
    <w:semiHidden/>
    <w:unhideWhenUsed/>
    <w:rsid w:val="00135C37"/>
  </w:style>
  <w:style w:type="table" w:customStyle="1" w:styleId="173">
    <w:name w:val="Мрежа в таблица17"/>
    <w:basedOn w:val="a2"/>
    <w:next w:val="affb"/>
    <w:uiPriority w:val="59"/>
    <w:locked/>
    <w:rsid w:val="00135C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Мрежа в таблица115"/>
    <w:basedOn w:val="a2"/>
    <w:next w:val="affb"/>
    <w:uiPriority w:val="99"/>
    <w:locked/>
    <w:rsid w:val="00135C3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Мрежа в таблица26"/>
    <w:basedOn w:val="a2"/>
    <w:next w:val="affb"/>
    <w:uiPriority w:val="99"/>
    <w:locked/>
    <w:rsid w:val="00135C3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
    <w:name w:val="Без списък25"/>
    <w:next w:val="a3"/>
    <w:semiHidden/>
    <w:rsid w:val="00135C37"/>
  </w:style>
  <w:style w:type="table" w:customStyle="1" w:styleId="350">
    <w:name w:val="Мрежа в таблица35"/>
    <w:basedOn w:val="a2"/>
    <w:next w:val="affb"/>
    <w:rsid w:val="00135C3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Без списък35"/>
    <w:next w:val="a3"/>
    <w:uiPriority w:val="99"/>
    <w:semiHidden/>
    <w:unhideWhenUsed/>
    <w:rsid w:val="00135C37"/>
  </w:style>
  <w:style w:type="numbering" w:customStyle="1" w:styleId="125">
    <w:name w:val="Без списък125"/>
    <w:next w:val="a3"/>
    <w:uiPriority w:val="99"/>
    <w:semiHidden/>
    <w:unhideWhenUsed/>
    <w:rsid w:val="00135C37"/>
  </w:style>
  <w:style w:type="table" w:customStyle="1" w:styleId="450">
    <w:name w:val="Мрежа в таблица45"/>
    <w:basedOn w:val="a2"/>
    <w:next w:val="affb"/>
    <w:uiPriority w:val="99"/>
    <w:rsid w:val="00135C3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a3"/>
    <w:semiHidden/>
    <w:rsid w:val="00135C37"/>
  </w:style>
  <w:style w:type="numbering" w:customStyle="1" w:styleId="1115">
    <w:name w:val="Без списък1115"/>
    <w:next w:val="a3"/>
    <w:uiPriority w:val="99"/>
    <w:semiHidden/>
    <w:unhideWhenUsed/>
    <w:rsid w:val="00135C37"/>
  </w:style>
  <w:style w:type="table" w:customStyle="1" w:styleId="1250">
    <w:name w:val="Мрежа в таблица125"/>
    <w:basedOn w:val="a2"/>
    <w:next w:val="affb"/>
    <w:uiPriority w:val="59"/>
    <w:locked/>
    <w:rsid w:val="00135C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Мрежа в таблица215"/>
    <w:basedOn w:val="a2"/>
    <w:next w:val="affb"/>
    <w:uiPriority w:val="99"/>
    <w:locked/>
    <w:rsid w:val="00135C37"/>
    <w:pPr>
      <w:spacing w:after="0" w:line="240" w:lineRule="auto"/>
    </w:pPr>
    <w:rPr>
      <w:rFonts w:ascii="Times New Roman" w:eastAsia="Courier New" w:hAnsi="Times New Roman" w:cs="Courier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a2"/>
    <w:next w:val="affb"/>
    <w:rsid w:val="00135C3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a2"/>
    <w:next w:val="affb"/>
    <w:rsid w:val="00135C3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Мрежа в таблица54"/>
    <w:basedOn w:val="a2"/>
    <w:next w:val="affb"/>
    <w:uiPriority w:val="99"/>
    <w:rsid w:val="00135C3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a2"/>
    <w:next w:val="affb"/>
    <w:rsid w:val="00135C3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Без списък43"/>
    <w:next w:val="a3"/>
    <w:uiPriority w:val="99"/>
    <w:semiHidden/>
    <w:unhideWhenUsed/>
    <w:rsid w:val="00135C37"/>
  </w:style>
  <w:style w:type="numbering" w:customStyle="1" w:styleId="NoList123">
    <w:name w:val="No List123"/>
    <w:next w:val="a3"/>
    <w:uiPriority w:val="99"/>
    <w:semiHidden/>
    <w:unhideWhenUsed/>
    <w:rsid w:val="00135C37"/>
  </w:style>
  <w:style w:type="table" w:customStyle="1" w:styleId="630">
    <w:name w:val="Мрежа в таблица63"/>
    <w:basedOn w:val="a2"/>
    <w:next w:val="affb"/>
    <w:uiPriority w:val="59"/>
    <w:rsid w:val="00135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Мрежа в таблица73"/>
    <w:basedOn w:val="a2"/>
    <w:next w:val="affb"/>
    <w:uiPriority w:val="59"/>
    <w:rsid w:val="00135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a3"/>
    <w:uiPriority w:val="99"/>
    <w:semiHidden/>
    <w:unhideWhenUsed/>
    <w:rsid w:val="00135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000119">
      <w:bodyDiv w:val="1"/>
      <w:marLeft w:val="0"/>
      <w:marRight w:val="0"/>
      <w:marTop w:val="0"/>
      <w:marBottom w:val="0"/>
      <w:divBdr>
        <w:top w:val="none" w:sz="0" w:space="0" w:color="auto"/>
        <w:left w:val="none" w:sz="0" w:space="0" w:color="auto"/>
        <w:bottom w:val="none" w:sz="0" w:space="0" w:color="auto"/>
        <w:right w:val="none" w:sz="0" w:space="0" w:color="auto"/>
      </w:divBdr>
    </w:div>
    <w:div w:id="503907377">
      <w:bodyDiv w:val="1"/>
      <w:marLeft w:val="0"/>
      <w:marRight w:val="0"/>
      <w:marTop w:val="0"/>
      <w:marBottom w:val="0"/>
      <w:divBdr>
        <w:top w:val="none" w:sz="0" w:space="0" w:color="auto"/>
        <w:left w:val="none" w:sz="0" w:space="0" w:color="auto"/>
        <w:bottom w:val="none" w:sz="0" w:space="0" w:color="auto"/>
        <w:right w:val="none" w:sz="0" w:space="0" w:color="auto"/>
      </w:divBdr>
    </w:div>
    <w:div w:id="556865794">
      <w:bodyDiv w:val="1"/>
      <w:marLeft w:val="0"/>
      <w:marRight w:val="0"/>
      <w:marTop w:val="0"/>
      <w:marBottom w:val="0"/>
      <w:divBdr>
        <w:top w:val="none" w:sz="0" w:space="0" w:color="auto"/>
        <w:left w:val="none" w:sz="0" w:space="0" w:color="auto"/>
        <w:bottom w:val="none" w:sz="0" w:space="0" w:color="auto"/>
        <w:right w:val="none" w:sz="0" w:space="0" w:color="auto"/>
      </w:divBdr>
    </w:div>
    <w:div w:id="742408942">
      <w:bodyDiv w:val="1"/>
      <w:marLeft w:val="0"/>
      <w:marRight w:val="0"/>
      <w:marTop w:val="0"/>
      <w:marBottom w:val="0"/>
      <w:divBdr>
        <w:top w:val="none" w:sz="0" w:space="0" w:color="auto"/>
        <w:left w:val="none" w:sz="0" w:space="0" w:color="auto"/>
        <w:bottom w:val="none" w:sz="0" w:space="0" w:color="auto"/>
        <w:right w:val="none" w:sz="0" w:space="0" w:color="auto"/>
      </w:divBdr>
    </w:div>
    <w:div w:id="755250710">
      <w:bodyDiv w:val="1"/>
      <w:marLeft w:val="0"/>
      <w:marRight w:val="0"/>
      <w:marTop w:val="0"/>
      <w:marBottom w:val="0"/>
      <w:divBdr>
        <w:top w:val="none" w:sz="0" w:space="0" w:color="auto"/>
        <w:left w:val="none" w:sz="0" w:space="0" w:color="auto"/>
        <w:bottom w:val="none" w:sz="0" w:space="0" w:color="auto"/>
        <w:right w:val="none" w:sz="0" w:space="0" w:color="auto"/>
      </w:divBdr>
    </w:div>
    <w:div w:id="757409165">
      <w:bodyDiv w:val="1"/>
      <w:marLeft w:val="0"/>
      <w:marRight w:val="0"/>
      <w:marTop w:val="0"/>
      <w:marBottom w:val="0"/>
      <w:divBdr>
        <w:top w:val="none" w:sz="0" w:space="0" w:color="auto"/>
        <w:left w:val="none" w:sz="0" w:space="0" w:color="auto"/>
        <w:bottom w:val="none" w:sz="0" w:space="0" w:color="auto"/>
        <w:right w:val="none" w:sz="0" w:space="0" w:color="auto"/>
      </w:divBdr>
    </w:div>
    <w:div w:id="792791062">
      <w:bodyDiv w:val="1"/>
      <w:marLeft w:val="0"/>
      <w:marRight w:val="0"/>
      <w:marTop w:val="0"/>
      <w:marBottom w:val="0"/>
      <w:divBdr>
        <w:top w:val="none" w:sz="0" w:space="0" w:color="auto"/>
        <w:left w:val="none" w:sz="0" w:space="0" w:color="auto"/>
        <w:bottom w:val="none" w:sz="0" w:space="0" w:color="auto"/>
        <w:right w:val="none" w:sz="0" w:space="0" w:color="auto"/>
      </w:divBdr>
    </w:div>
    <w:div w:id="915629880">
      <w:bodyDiv w:val="1"/>
      <w:marLeft w:val="0"/>
      <w:marRight w:val="0"/>
      <w:marTop w:val="0"/>
      <w:marBottom w:val="0"/>
      <w:divBdr>
        <w:top w:val="none" w:sz="0" w:space="0" w:color="auto"/>
        <w:left w:val="none" w:sz="0" w:space="0" w:color="auto"/>
        <w:bottom w:val="none" w:sz="0" w:space="0" w:color="auto"/>
        <w:right w:val="none" w:sz="0" w:space="0" w:color="auto"/>
      </w:divBdr>
    </w:div>
    <w:div w:id="997421606">
      <w:bodyDiv w:val="1"/>
      <w:marLeft w:val="0"/>
      <w:marRight w:val="0"/>
      <w:marTop w:val="0"/>
      <w:marBottom w:val="0"/>
      <w:divBdr>
        <w:top w:val="none" w:sz="0" w:space="0" w:color="auto"/>
        <w:left w:val="none" w:sz="0" w:space="0" w:color="auto"/>
        <w:bottom w:val="none" w:sz="0" w:space="0" w:color="auto"/>
        <w:right w:val="none" w:sz="0" w:space="0" w:color="auto"/>
      </w:divBdr>
    </w:div>
    <w:div w:id="999115132">
      <w:bodyDiv w:val="1"/>
      <w:marLeft w:val="0"/>
      <w:marRight w:val="0"/>
      <w:marTop w:val="0"/>
      <w:marBottom w:val="0"/>
      <w:divBdr>
        <w:top w:val="none" w:sz="0" w:space="0" w:color="auto"/>
        <w:left w:val="none" w:sz="0" w:space="0" w:color="auto"/>
        <w:bottom w:val="none" w:sz="0" w:space="0" w:color="auto"/>
        <w:right w:val="none" w:sz="0" w:space="0" w:color="auto"/>
      </w:divBdr>
    </w:div>
    <w:div w:id="1044405979">
      <w:bodyDiv w:val="1"/>
      <w:marLeft w:val="0"/>
      <w:marRight w:val="0"/>
      <w:marTop w:val="0"/>
      <w:marBottom w:val="0"/>
      <w:divBdr>
        <w:top w:val="none" w:sz="0" w:space="0" w:color="auto"/>
        <w:left w:val="none" w:sz="0" w:space="0" w:color="auto"/>
        <w:bottom w:val="none" w:sz="0" w:space="0" w:color="auto"/>
        <w:right w:val="none" w:sz="0" w:space="0" w:color="auto"/>
      </w:divBdr>
    </w:div>
    <w:div w:id="1046415389">
      <w:bodyDiv w:val="1"/>
      <w:marLeft w:val="0"/>
      <w:marRight w:val="0"/>
      <w:marTop w:val="0"/>
      <w:marBottom w:val="0"/>
      <w:divBdr>
        <w:top w:val="none" w:sz="0" w:space="0" w:color="auto"/>
        <w:left w:val="none" w:sz="0" w:space="0" w:color="auto"/>
        <w:bottom w:val="none" w:sz="0" w:space="0" w:color="auto"/>
        <w:right w:val="none" w:sz="0" w:space="0" w:color="auto"/>
      </w:divBdr>
    </w:div>
    <w:div w:id="1075053803">
      <w:bodyDiv w:val="1"/>
      <w:marLeft w:val="0"/>
      <w:marRight w:val="0"/>
      <w:marTop w:val="0"/>
      <w:marBottom w:val="0"/>
      <w:divBdr>
        <w:top w:val="none" w:sz="0" w:space="0" w:color="auto"/>
        <w:left w:val="none" w:sz="0" w:space="0" w:color="auto"/>
        <w:bottom w:val="none" w:sz="0" w:space="0" w:color="auto"/>
        <w:right w:val="none" w:sz="0" w:space="0" w:color="auto"/>
      </w:divBdr>
    </w:div>
    <w:div w:id="1133400730">
      <w:bodyDiv w:val="1"/>
      <w:marLeft w:val="0"/>
      <w:marRight w:val="0"/>
      <w:marTop w:val="0"/>
      <w:marBottom w:val="0"/>
      <w:divBdr>
        <w:top w:val="none" w:sz="0" w:space="0" w:color="auto"/>
        <w:left w:val="none" w:sz="0" w:space="0" w:color="auto"/>
        <w:bottom w:val="none" w:sz="0" w:space="0" w:color="auto"/>
        <w:right w:val="none" w:sz="0" w:space="0" w:color="auto"/>
      </w:divBdr>
    </w:div>
    <w:div w:id="1142187560">
      <w:bodyDiv w:val="1"/>
      <w:marLeft w:val="0"/>
      <w:marRight w:val="0"/>
      <w:marTop w:val="0"/>
      <w:marBottom w:val="0"/>
      <w:divBdr>
        <w:top w:val="none" w:sz="0" w:space="0" w:color="auto"/>
        <w:left w:val="none" w:sz="0" w:space="0" w:color="auto"/>
        <w:bottom w:val="none" w:sz="0" w:space="0" w:color="auto"/>
        <w:right w:val="none" w:sz="0" w:space="0" w:color="auto"/>
      </w:divBdr>
    </w:div>
    <w:div w:id="1142230980">
      <w:bodyDiv w:val="1"/>
      <w:marLeft w:val="0"/>
      <w:marRight w:val="0"/>
      <w:marTop w:val="0"/>
      <w:marBottom w:val="0"/>
      <w:divBdr>
        <w:top w:val="none" w:sz="0" w:space="0" w:color="auto"/>
        <w:left w:val="none" w:sz="0" w:space="0" w:color="auto"/>
        <w:bottom w:val="none" w:sz="0" w:space="0" w:color="auto"/>
        <w:right w:val="none" w:sz="0" w:space="0" w:color="auto"/>
      </w:divBdr>
    </w:div>
    <w:div w:id="1159617265">
      <w:bodyDiv w:val="1"/>
      <w:marLeft w:val="0"/>
      <w:marRight w:val="0"/>
      <w:marTop w:val="0"/>
      <w:marBottom w:val="0"/>
      <w:divBdr>
        <w:top w:val="none" w:sz="0" w:space="0" w:color="auto"/>
        <w:left w:val="none" w:sz="0" w:space="0" w:color="auto"/>
        <w:bottom w:val="none" w:sz="0" w:space="0" w:color="auto"/>
        <w:right w:val="none" w:sz="0" w:space="0" w:color="auto"/>
      </w:divBdr>
    </w:div>
    <w:div w:id="1199120524">
      <w:bodyDiv w:val="1"/>
      <w:marLeft w:val="0"/>
      <w:marRight w:val="0"/>
      <w:marTop w:val="0"/>
      <w:marBottom w:val="0"/>
      <w:divBdr>
        <w:top w:val="none" w:sz="0" w:space="0" w:color="auto"/>
        <w:left w:val="none" w:sz="0" w:space="0" w:color="auto"/>
        <w:bottom w:val="none" w:sz="0" w:space="0" w:color="auto"/>
        <w:right w:val="none" w:sz="0" w:space="0" w:color="auto"/>
      </w:divBdr>
    </w:div>
    <w:div w:id="1225330830">
      <w:bodyDiv w:val="1"/>
      <w:marLeft w:val="0"/>
      <w:marRight w:val="0"/>
      <w:marTop w:val="0"/>
      <w:marBottom w:val="0"/>
      <w:divBdr>
        <w:top w:val="none" w:sz="0" w:space="0" w:color="auto"/>
        <w:left w:val="none" w:sz="0" w:space="0" w:color="auto"/>
        <w:bottom w:val="none" w:sz="0" w:space="0" w:color="auto"/>
        <w:right w:val="none" w:sz="0" w:space="0" w:color="auto"/>
      </w:divBdr>
    </w:div>
    <w:div w:id="1227572162">
      <w:bodyDiv w:val="1"/>
      <w:marLeft w:val="0"/>
      <w:marRight w:val="0"/>
      <w:marTop w:val="0"/>
      <w:marBottom w:val="0"/>
      <w:divBdr>
        <w:top w:val="none" w:sz="0" w:space="0" w:color="auto"/>
        <w:left w:val="none" w:sz="0" w:space="0" w:color="auto"/>
        <w:bottom w:val="none" w:sz="0" w:space="0" w:color="auto"/>
        <w:right w:val="none" w:sz="0" w:space="0" w:color="auto"/>
      </w:divBdr>
    </w:div>
    <w:div w:id="1267347966">
      <w:bodyDiv w:val="1"/>
      <w:marLeft w:val="0"/>
      <w:marRight w:val="0"/>
      <w:marTop w:val="0"/>
      <w:marBottom w:val="0"/>
      <w:divBdr>
        <w:top w:val="none" w:sz="0" w:space="0" w:color="auto"/>
        <w:left w:val="none" w:sz="0" w:space="0" w:color="auto"/>
        <w:bottom w:val="none" w:sz="0" w:space="0" w:color="auto"/>
        <w:right w:val="none" w:sz="0" w:space="0" w:color="auto"/>
      </w:divBdr>
    </w:div>
    <w:div w:id="1385524431">
      <w:bodyDiv w:val="1"/>
      <w:marLeft w:val="0"/>
      <w:marRight w:val="0"/>
      <w:marTop w:val="0"/>
      <w:marBottom w:val="0"/>
      <w:divBdr>
        <w:top w:val="none" w:sz="0" w:space="0" w:color="auto"/>
        <w:left w:val="none" w:sz="0" w:space="0" w:color="auto"/>
        <w:bottom w:val="none" w:sz="0" w:space="0" w:color="auto"/>
        <w:right w:val="none" w:sz="0" w:space="0" w:color="auto"/>
      </w:divBdr>
    </w:div>
    <w:div w:id="1455251550">
      <w:bodyDiv w:val="1"/>
      <w:marLeft w:val="0"/>
      <w:marRight w:val="0"/>
      <w:marTop w:val="0"/>
      <w:marBottom w:val="0"/>
      <w:divBdr>
        <w:top w:val="none" w:sz="0" w:space="0" w:color="auto"/>
        <w:left w:val="none" w:sz="0" w:space="0" w:color="auto"/>
        <w:bottom w:val="none" w:sz="0" w:space="0" w:color="auto"/>
        <w:right w:val="none" w:sz="0" w:space="0" w:color="auto"/>
      </w:divBdr>
    </w:div>
    <w:div w:id="1584224290">
      <w:bodyDiv w:val="1"/>
      <w:marLeft w:val="0"/>
      <w:marRight w:val="0"/>
      <w:marTop w:val="0"/>
      <w:marBottom w:val="0"/>
      <w:divBdr>
        <w:top w:val="none" w:sz="0" w:space="0" w:color="auto"/>
        <w:left w:val="none" w:sz="0" w:space="0" w:color="auto"/>
        <w:bottom w:val="none" w:sz="0" w:space="0" w:color="auto"/>
        <w:right w:val="none" w:sz="0" w:space="0" w:color="auto"/>
      </w:divBdr>
    </w:div>
    <w:div w:id="1584484449">
      <w:bodyDiv w:val="1"/>
      <w:marLeft w:val="0"/>
      <w:marRight w:val="0"/>
      <w:marTop w:val="0"/>
      <w:marBottom w:val="0"/>
      <w:divBdr>
        <w:top w:val="none" w:sz="0" w:space="0" w:color="auto"/>
        <w:left w:val="none" w:sz="0" w:space="0" w:color="auto"/>
        <w:bottom w:val="none" w:sz="0" w:space="0" w:color="auto"/>
        <w:right w:val="none" w:sz="0" w:space="0" w:color="auto"/>
      </w:divBdr>
    </w:div>
    <w:div w:id="1627396729">
      <w:bodyDiv w:val="1"/>
      <w:marLeft w:val="0"/>
      <w:marRight w:val="0"/>
      <w:marTop w:val="0"/>
      <w:marBottom w:val="0"/>
      <w:divBdr>
        <w:top w:val="none" w:sz="0" w:space="0" w:color="auto"/>
        <w:left w:val="none" w:sz="0" w:space="0" w:color="auto"/>
        <w:bottom w:val="none" w:sz="0" w:space="0" w:color="auto"/>
        <w:right w:val="none" w:sz="0" w:space="0" w:color="auto"/>
      </w:divBdr>
    </w:div>
    <w:div w:id="1645769076">
      <w:bodyDiv w:val="1"/>
      <w:marLeft w:val="0"/>
      <w:marRight w:val="0"/>
      <w:marTop w:val="0"/>
      <w:marBottom w:val="0"/>
      <w:divBdr>
        <w:top w:val="none" w:sz="0" w:space="0" w:color="auto"/>
        <w:left w:val="none" w:sz="0" w:space="0" w:color="auto"/>
        <w:bottom w:val="none" w:sz="0" w:space="0" w:color="auto"/>
        <w:right w:val="none" w:sz="0" w:space="0" w:color="auto"/>
      </w:divBdr>
    </w:div>
    <w:div w:id="1669090634">
      <w:bodyDiv w:val="1"/>
      <w:marLeft w:val="0"/>
      <w:marRight w:val="0"/>
      <w:marTop w:val="0"/>
      <w:marBottom w:val="0"/>
      <w:divBdr>
        <w:top w:val="none" w:sz="0" w:space="0" w:color="auto"/>
        <w:left w:val="none" w:sz="0" w:space="0" w:color="auto"/>
        <w:bottom w:val="none" w:sz="0" w:space="0" w:color="auto"/>
        <w:right w:val="none" w:sz="0" w:space="0" w:color="auto"/>
      </w:divBdr>
    </w:div>
    <w:div w:id="1683505501">
      <w:bodyDiv w:val="1"/>
      <w:marLeft w:val="0"/>
      <w:marRight w:val="0"/>
      <w:marTop w:val="0"/>
      <w:marBottom w:val="0"/>
      <w:divBdr>
        <w:top w:val="none" w:sz="0" w:space="0" w:color="auto"/>
        <w:left w:val="none" w:sz="0" w:space="0" w:color="auto"/>
        <w:bottom w:val="none" w:sz="0" w:space="0" w:color="auto"/>
        <w:right w:val="none" w:sz="0" w:space="0" w:color="auto"/>
      </w:divBdr>
    </w:div>
    <w:div w:id="184432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brich@dobrich.b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EB9B6-9660-4424-90E0-FD934BBB5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35</Pages>
  <Words>9939</Words>
  <Characters>56654</Characters>
  <Application>Microsoft Office Word</Application>
  <DocSecurity>0</DocSecurity>
  <Lines>472</Lines>
  <Paragraphs>132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66461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Николай Великов</cp:lastModifiedBy>
  <cp:revision>518</cp:revision>
  <cp:lastPrinted>2019-12-23T09:14:00Z</cp:lastPrinted>
  <dcterms:created xsi:type="dcterms:W3CDTF">2020-03-03T14:47:00Z</dcterms:created>
  <dcterms:modified xsi:type="dcterms:W3CDTF">2023-04-26T10:53:00Z</dcterms:modified>
</cp:coreProperties>
</file>